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AB3" w:rsidRPr="00620618" w:rsidRDefault="00DC6AB3" w:rsidP="0062061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20618"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 wp14:anchorId="26C8B488" wp14:editId="7CC29FEB">
            <wp:extent cx="504825" cy="581025"/>
            <wp:effectExtent l="19050" t="0" r="9525" b="0"/>
            <wp:docPr id="13" name="Рисунок 13" descr="ПРИЛ 2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ПРИЛ 2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49C0" w:rsidRPr="00620618" w:rsidRDefault="00CE49C0" w:rsidP="00620618">
      <w:pPr>
        <w:pStyle w:val="a6"/>
        <w:suppressAutoHyphens/>
        <w:rPr>
          <w:sz w:val="28"/>
          <w:szCs w:val="28"/>
        </w:rPr>
      </w:pPr>
      <w:r w:rsidRPr="00620618">
        <w:rPr>
          <w:sz w:val="28"/>
          <w:szCs w:val="28"/>
        </w:rPr>
        <w:t>АДМИНИСТРАЦИЯ</w:t>
      </w:r>
    </w:p>
    <w:p w:rsidR="00CE49C0" w:rsidRPr="00620618" w:rsidRDefault="00CE49C0" w:rsidP="00620618">
      <w:pPr>
        <w:pStyle w:val="a6"/>
        <w:suppressAutoHyphens/>
        <w:rPr>
          <w:sz w:val="28"/>
          <w:szCs w:val="28"/>
        </w:rPr>
      </w:pPr>
      <w:r w:rsidRPr="00620618">
        <w:rPr>
          <w:sz w:val="28"/>
          <w:szCs w:val="28"/>
        </w:rPr>
        <w:t>ПОЛТАВСКОГО СЕЛЬСКОГО ПОСЕЛЕНИЯ</w:t>
      </w:r>
    </w:p>
    <w:p w:rsidR="00CE49C0" w:rsidRPr="00620618" w:rsidRDefault="00CE49C0" w:rsidP="00620618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20618">
        <w:rPr>
          <w:rFonts w:ascii="Times New Roman" w:hAnsi="Times New Roman"/>
          <w:b/>
          <w:bCs/>
          <w:sz w:val="28"/>
          <w:szCs w:val="28"/>
        </w:rPr>
        <w:t>КРАСНОАРМЕЙСКОГО РАЙОНА</w:t>
      </w:r>
    </w:p>
    <w:p w:rsidR="00D0491F" w:rsidRDefault="00D0491F" w:rsidP="00620618">
      <w:pPr>
        <w:pStyle w:val="a6"/>
        <w:suppressAutoHyphens/>
        <w:rPr>
          <w:sz w:val="28"/>
          <w:szCs w:val="28"/>
        </w:rPr>
      </w:pPr>
    </w:p>
    <w:p w:rsidR="00CE49C0" w:rsidRPr="00620618" w:rsidRDefault="00CE49C0" w:rsidP="00620618">
      <w:pPr>
        <w:pStyle w:val="a6"/>
        <w:suppressAutoHyphens/>
        <w:rPr>
          <w:sz w:val="32"/>
          <w:szCs w:val="32"/>
        </w:rPr>
      </w:pPr>
      <w:proofErr w:type="gramStart"/>
      <w:r w:rsidRPr="00620618">
        <w:rPr>
          <w:sz w:val="32"/>
          <w:szCs w:val="32"/>
        </w:rPr>
        <w:t>П</w:t>
      </w:r>
      <w:proofErr w:type="gramEnd"/>
      <w:r w:rsidRPr="00620618">
        <w:rPr>
          <w:sz w:val="32"/>
          <w:szCs w:val="32"/>
        </w:rPr>
        <w:t xml:space="preserve"> О С Т А Н О В Л Е Н И Е</w:t>
      </w:r>
    </w:p>
    <w:p w:rsidR="00CE49C0" w:rsidRPr="00620618" w:rsidRDefault="00CE49C0" w:rsidP="00620618">
      <w:pPr>
        <w:pStyle w:val="a6"/>
        <w:suppressAutoHyphens/>
        <w:rPr>
          <w:sz w:val="28"/>
          <w:szCs w:val="28"/>
        </w:rPr>
      </w:pPr>
    </w:p>
    <w:p w:rsidR="00CE49C0" w:rsidRPr="00620618" w:rsidRDefault="00CE49C0" w:rsidP="00620618">
      <w:pPr>
        <w:pStyle w:val="a6"/>
        <w:suppressAutoHyphens/>
        <w:rPr>
          <w:sz w:val="28"/>
          <w:szCs w:val="28"/>
        </w:rPr>
      </w:pPr>
    </w:p>
    <w:p w:rsidR="00CE49C0" w:rsidRPr="00620618" w:rsidRDefault="00CE49C0" w:rsidP="00620618">
      <w:pPr>
        <w:pStyle w:val="1"/>
        <w:suppressAutoHyphens/>
        <w:rPr>
          <w:b w:val="0"/>
          <w:bCs w:val="0"/>
          <w:sz w:val="28"/>
        </w:rPr>
      </w:pPr>
      <w:r w:rsidRPr="00620618">
        <w:rPr>
          <w:b w:val="0"/>
          <w:bCs w:val="0"/>
          <w:sz w:val="28"/>
        </w:rPr>
        <w:t xml:space="preserve">от </w:t>
      </w:r>
      <w:r w:rsidR="00D0491F">
        <w:rPr>
          <w:b w:val="0"/>
          <w:bCs w:val="0"/>
          <w:sz w:val="28"/>
        </w:rPr>
        <w:t xml:space="preserve">27.05.2021                                                                                                        </w:t>
      </w:r>
      <w:r w:rsidRPr="00620618">
        <w:rPr>
          <w:b w:val="0"/>
          <w:bCs w:val="0"/>
          <w:sz w:val="28"/>
        </w:rPr>
        <w:t xml:space="preserve">№ </w:t>
      </w:r>
      <w:r w:rsidR="00D0491F">
        <w:rPr>
          <w:b w:val="0"/>
          <w:bCs w:val="0"/>
          <w:sz w:val="28"/>
        </w:rPr>
        <w:t>137</w:t>
      </w:r>
    </w:p>
    <w:p w:rsidR="00CE49C0" w:rsidRPr="00620618" w:rsidRDefault="00CE49C0" w:rsidP="00620618">
      <w:pPr>
        <w:suppressAutoHyphens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620618">
        <w:rPr>
          <w:rFonts w:ascii="Times New Roman" w:hAnsi="Times New Roman"/>
          <w:bCs/>
          <w:sz w:val="24"/>
          <w:szCs w:val="24"/>
        </w:rPr>
        <w:t>станица Полтавская</w:t>
      </w:r>
    </w:p>
    <w:p w:rsidR="00CE49C0" w:rsidRPr="00620618" w:rsidRDefault="00CE49C0" w:rsidP="00620618">
      <w:pPr>
        <w:pStyle w:val="ConsPlusNormal"/>
        <w:suppressAutoHyphens/>
        <w:jc w:val="both"/>
        <w:outlineLvl w:val="0"/>
        <w:rPr>
          <w:sz w:val="28"/>
          <w:szCs w:val="28"/>
        </w:rPr>
      </w:pPr>
    </w:p>
    <w:p w:rsidR="00CE49C0" w:rsidRPr="00620618" w:rsidRDefault="00CE49C0" w:rsidP="0062061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E49C0" w:rsidRPr="00620618" w:rsidRDefault="00F14729" w:rsidP="0062061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20618">
        <w:rPr>
          <w:rFonts w:ascii="Times New Roman" w:hAnsi="Times New Roman" w:cs="Times New Roman"/>
          <w:b/>
          <w:bCs/>
          <w:sz w:val="28"/>
          <w:szCs w:val="28"/>
        </w:rPr>
        <w:t xml:space="preserve">Об </w:t>
      </w:r>
      <w:r w:rsidRPr="00620618">
        <w:rPr>
          <w:rFonts w:ascii="Times New Roman" w:hAnsi="Times New Roman" w:cs="Times New Roman"/>
          <w:b/>
          <w:sz w:val="28"/>
          <w:szCs w:val="28"/>
        </w:rPr>
        <w:t xml:space="preserve">утверждении </w:t>
      </w:r>
      <w:r w:rsidR="007A005F">
        <w:rPr>
          <w:rFonts w:ascii="Times New Roman" w:hAnsi="Times New Roman" w:cs="Times New Roman"/>
          <w:b/>
          <w:sz w:val="28"/>
          <w:szCs w:val="28"/>
        </w:rPr>
        <w:t>П</w:t>
      </w:r>
      <w:r w:rsidRPr="00620618">
        <w:rPr>
          <w:rFonts w:ascii="Times New Roman" w:hAnsi="Times New Roman" w:cs="Times New Roman"/>
          <w:b/>
          <w:sz w:val="28"/>
          <w:szCs w:val="28"/>
        </w:rPr>
        <w:t xml:space="preserve">орядка </w:t>
      </w:r>
      <w:r w:rsidRPr="00620618">
        <w:rPr>
          <w:rFonts w:ascii="Times New Roman" w:hAnsi="Times New Roman" w:cs="Times New Roman"/>
          <w:b/>
          <w:bCs/>
          <w:sz w:val="28"/>
          <w:szCs w:val="28"/>
        </w:rPr>
        <w:t xml:space="preserve">формирования и обеспечения </w:t>
      </w:r>
    </w:p>
    <w:p w:rsidR="00F14729" w:rsidRPr="00620618" w:rsidRDefault="00CE49C0" w:rsidP="0062061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20618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="00F14729" w:rsidRPr="00620618">
        <w:rPr>
          <w:rFonts w:ascii="Times New Roman" w:hAnsi="Times New Roman" w:cs="Times New Roman"/>
          <w:b/>
          <w:bCs/>
          <w:sz w:val="28"/>
          <w:szCs w:val="28"/>
        </w:rPr>
        <w:t>портивных</w:t>
      </w:r>
      <w:r w:rsidRPr="0062061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14729" w:rsidRPr="00620618">
        <w:rPr>
          <w:rFonts w:ascii="Times New Roman" w:hAnsi="Times New Roman" w:cs="Times New Roman"/>
          <w:b/>
          <w:bCs/>
          <w:sz w:val="28"/>
          <w:szCs w:val="28"/>
        </w:rPr>
        <w:t>сборных команд Полтавского сельского</w:t>
      </w:r>
      <w:r w:rsidRPr="00620618">
        <w:rPr>
          <w:rFonts w:ascii="Times New Roman" w:hAnsi="Times New Roman" w:cs="Times New Roman"/>
          <w:b/>
          <w:bCs/>
          <w:sz w:val="28"/>
          <w:szCs w:val="28"/>
        </w:rPr>
        <w:t xml:space="preserve"> поселения</w:t>
      </w:r>
      <w:r w:rsidR="00F14729" w:rsidRPr="006206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20618">
        <w:rPr>
          <w:rFonts w:ascii="Times New Roman" w:hAnsi="Times New Roman" w:cs="Times New Roman"/>
          <w:b/>
          <w:bCs/>
          <w:sz w:val="28"/>
          <w:szCs w:val="28"/>
        </w:rPr>
        <w:t>Красноармейского</w:t>
      </w:r>
      <w:r w:rsidR="00F14729" w:rsidRPr="00620618">
        <w:rPr>
          <w:rFonts w:ascii="Times New Roman" w:hAnsi="Times New Roman" w:cs="Times New Roman"/>
          <w:b/>
          <w:bCs/>
          <w:sz w:val="28"/>
          <w:szCs w:val="28"/>
        </w:rPr>
        <w:t xml:space="preserve"> района</w:t>
      </w:r>
    </w:p>
    <w:p w:rsidR="00F14729" w:rsidRPr="00620618" w:rsidRDefault="00F14729" w:rsidP="006206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E49C0" w:rsidRPr="00620618" w:rsidRDefault="00CE49C0" w:rsidP="006206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5237F" w:rsidRPr="00620618" w:rsidRDefault="00F5237F" w:rsidP="006206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620618">
        <w:rPr>
          <w:rFonts w:ascii="Times New Roman" w:hAnsi="Times New Roman" w:cs="Times New Roman"/>
          <w:sz w:val="28"/>
          <w:szCs w:val="28"/>
        </w:rPr>
        <w:t>В целях обеспечения условий для развития физической культуры и спорта на территории Полтавского сельского поселения Красноармейского района, в</w:t>
      </w:r>
      <w:r w:rsidRPr="00620618">
        <w:rPr>
          <w:rFonts w:ascii="Times New Roman" w:hAnsi="Times New Roman"/>
          <w:sz w:val="28"/>
          <w:szCs w:val="28"/>
        </w:rPr>
        <w:t xml:space="preserve"> соответствии с </w:t>
      </w:r>
      <w:r w:rsidRPr="00620618">
        <w:rPr>
          <w:rFonts w:ascii="Times New Roman" w:hAnsi="Times New Roman" w:cs="Times New Roman"/>
          <w:sz w:val="28"/>
          <w:szCs w:val="28"/>
        </w:rPr>
        <w:t>Федеральным законом от 6 октября 2003 г. № 131-ФЗ «Об общих принципах организации, местного самоуправления в Российской Федерации», Федеральным законом от 4 декабря 2007 г. № 329-ФЗ «О физической культуре и спорте в Российской Федерации»</w:t>
      </w:r>
      <w:r w:rsidRPr="00620618">
        <w:rPr>
          <w:rFonts w:ascii="Times New Roman" w:hAnsi="Times New Roman"/>
          <w:sz w:val="28"/>
          <w:szCs w:val="28"/>
        </w:rPr>
        <w:t>, руководствуясь</w:t>
      </w:r>
      <w:r w:rsidRPr="00620618">
        <w:rPr>
          <w:rFonts w:ascii="Times New Roman" w:hAnsi="Times New Roman"/>
          <w:color w:val="000000"/>
          <w:sz w:val="28"/>
          <w:szCs w:val="28"/>
        </w:rPr>
        <w:t xml:space="preserve"> Уставом </w:t>
      </w:r>
      <w:r w:rsidRPr="00620618">
        <w:rPr>
          <w:rFonts w:ascii="Times New Roman" w:hAnsi="Times New Roman"/>
          <w:bCs/>
          <w:color w:val="000000"/>
          <w:sz w:val="28"/>
          <w:szCs w:val="28"/>
        </w:rPr>
        <w:t>Полтавского сельского поселения Красноармейского района</w:t>
      </w:r>
      <w:proofErr w:type="gramEnd"/>
      <w:r w:rsidRPr="00620618">
        <w:rPr>
          <w:rFonts w:ascii="Times New Roman" w:hAnsi="Times New Roman"/>
          <w:bCs/>
          <w:color w:val="000000"/>
          <w:sz w:val="28"/>
          <w:szCs w:val="28"/>
        </w:rPr>
        <w:t xml:space="preserve">, </w:t>
      </w:r>
      <w:r w:rsidRPr="00620618">
        <w:rPr>
          <w:rFonts w:ascii="Times New Roman" w:hAnsi="Times New Roman"/>
          <w:sz w:val="28"/>
          <w:szCs w:val="28"/>
        </w:rPr>
        <w:t xml:space="preserve">администрация Полтавского сельского поселения Красноармейского района      </w:t>
      </w:r>
      <w:proofErr w:type="gramStart"/>
      <w:r w:rsidRPr="00620618">
        <w:rPr>
          <w:rFonts w:ascii="Times New Roman" w:hAnsi="Times New Roman"/>
          <w:sz w:val="28"/>
          <w:szCs w:val="28"/>
        </w:rPr>
        <w:t>п</w:t>
      </w:r>
      <w:proofErr w:type="gramEnd"/>
      <w:r w:rsidRPr="00620618">
        <w:rPr>
          <w:rFonts w:ascii="Times New Roman" w:hAnsi="Times New Roman"/>
          <w:sz w:val="28"/>
          <w:szCs w:val="28"/>
        </w:rPr>
        <w:t xml:space="preserve"> о с т а н о в л я е т</w:t>
      </w:r>
      <w:r w:rsidRPr="00620618">
        <w:rPr>
          <w:rFonts w:ascii="Times New Roman" w:hAnsi="Times New Roman"/>
          <w:bCs/>
          <w:color w:val="000000"/>
          <w:sz w:val="28"/>
          <w:szCs w:val="28"/>
        </w:rPr>
        <w:t>:</w:t>
      </w:r>
    </w:p>
    <w:p w:rsidR="00F5237F" w:rsidRPr="00620618" w:rsidRDefault="00F5237F" w:rsidP="006206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20618">
        <w:rPr>
          <w:rFonts w:ascii="Times New Roman" w:hAnsi="Times New Roman"/>
          <w:color w:val="000000"/>
          <w:sz w:val="28"/>
          <w:szCs w:val="28"/>
        </w:rPr>
        <w:t xml:space="preserve">1. </w:t>
      </w:r>
      <w:r w:rsidRPr="00620618">
        <w:rPr>
          <w:rFonts w:ascii="Times New Roman" w:hAnsi="Times New Roman"/>
          <w:sz w:val="28"/>
          <w:szCs w:val="28"/>
        </w:rPr>
        <w:t>Утвердить Порядок формирования и обеспечения спортивных сборных команд</w:t>
      </w:r>
      <w:r w:rsidR="00CE49C0" w:rsidRPr="00620618">
        <w:rPr>
          <w:rFonts w:ascii="Times New Roman" w:hAnsi="Times New Roman"/>
          <w:sz w:val="28"/>
          <w:szCs w:val="28"/>
        </w:rPr>
        <w:t xml:space="preserve"> Полтавского сельского</w:t>
      </w:r>
      <w:r w:rsidRPr="00620618">
        <w:rPr>
          <w:rFonts w:ascii="Times New Roman" w:hAnsi="Times New Roman"/>
          <w:sz w:val="28"/>
          <w:szCs w:val="28"/>
        </w:rPr>
        <w:t xml:space="preserve"> поселения Красноармейского района</w:t>
      </w:r>
      <w:r w:rsidRPr="00620618">
        <w:rPr>
          <w:rFonts w:ascii="Times New Roman" w:hAnsi="Times New Roman"/>
          <w:color w:val="000000"/>
          <w:sz w:val="28"/>
          <w:szCs w:val="28"/>
        </w:rPr>
        <w:t xml:space="preserve"> (приложение).</w:t>
      </w:r>
    </w:p>
    <w:p w:rsidR="00F5237F" w:rsidRPr="00620618" w:rsidRDefault="00F5237F" w:rsidP="00620618">
      <w:pPr>
        <w:tabs>
          <w:tab w:val="left" w:pos="1090"/>
          <w:tab w:val="left" w:pos="1417"/>
        </w:tabs>
        <w:suppressAutoHyphens/>
        <w:spacing w:after="0" w:line="240" w:lineRule="auto"/>
        <w:ind w:right="38" w:firstLine="709"/>
        <w:jc w:val="both"/>
        <w:rPr>
          <w:rFonts w:ascii="Times New Roman" w:hAnsi="Times New Roman"/>
          <w:sz w:val="28"/>
          <w:szCs w:val="28"/>
        </w:rPr>
      </w:pPr>
      <w:r w:rsidRPr="00620618">
        <w:rPr>
          <w:rFonts w:ascii="Times New Roman" w:hAnsi="Times New Roman"/>
          <w:sz w:val="28"/>
          <w:szCs w:val="28"/>
        </w:rPr>
        <w:t>2. Общему отделу (Соколовская М. А.) обнародовать настоящее постановление в установленном порядке и разместить на официальном сайте администрации Полтавского сельского поселения Красноармейского района в информационно-телекоммуникационной сети «Интернет».</w:t>
      </w:r>
    </w:p>
    <w:p w:rsidR="00F5237F" w:rsidRPr="00620618" w:rsidRDefault="00F5237F" w:rsidP="00620618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618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62061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20618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Полтавского сельского поселения </w:t>
      </w:r>
      <w:proofErr w:type="spellStart"/>
      <w:r w:rsidRPr="00620618">
        <w:rPr>
          <w:rFonts w:ascii="Times New Roman" w:hAnsi="Times New Roman" w:cs="Times New Roman"/>
          <w:sz w:val="28"/>
          <w:szCs w:val="28"/>
        </w:rPr>
        <w:t>Гористова</w:t>
      </w:r>
      <w:proofErr w:type="spellEnd"/>
      <w:r w:rsidRPr="00620618">
        <w:rPr>
          <w:rFonts w:ascii="Times New Roman" w:hAnsi="Times New Roman" w:cs="Times New Roman"/>
          <w:sz w:val="28"/>
          <w:szCs w:val="28"/>
        </w:rPr>
        <w:t xml:space="preserve"> В. А.</w:t>
      </w:r>
    </w:p>
    <w:p w:rsidR="00F5237F" w:rsidRPr="00620618" w:rsidRDefault="00F5237F" w:rsidP="00620618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618">
        <w:rPr>
          <w:rFonts w:ascii="Times New Roman" w:hAnsi="Times New Roman" w:cs="Times New Roman"/>
          <w:sz w:val="28"/>
          <w:szCs w:val="28"/>
        </w:rPr>
        <w:t>4. Постановление вступает в силу со дня его обнародования.</w:t>
      </w:r>
    </w:p>
    <w:p w:rsidR="00F14729" w:rsidRPr="00620618" w:rsidRDefault="00F14729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6AB3" w:rsidRPr="00620618" w:rsidRDefault="00DC6AB3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6AB3" w:rsidRPr="00620618" w:rsidRDefault="00DC6AB3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4729" w:rsidRPr="00620618" w:rsidRDefault="00F14729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0618"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F14729" w:rsidRPr="00620618" w:rsidRDefault="00F14729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0618">
        <w:rPr>
          <w:rFonts w:ascii="Times New Roman" w:hAnsi="Times New Roman" w:cs="Times New Roman"/>
          <w:sz w:val="28"/>
          <w:szCs w:val="28"/>
        </w:rPr>
        <w:t>Полтавского сельского поселени</w:t>
      </w:r>
      <w:r w:rsidR="00FD4F91">
        <w:rPr>
          <w:rFonts w:ascii="Times New Roman" w:hAnsi="Times New Roman" w:cs="Times New Roman"/>
          <w:sz w:val="28"/>
          <w:szCs w:val="28"/>
        </w:rPr>
        <w:t>я</w:t>
      </w:r>
      <w:r w:rsidRPr="006206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4729" w:rsidRDefault="00F14729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0618">
        <w:rPr>
          <w:rFonts w:ascii="Times New Roman" w:hAnsi="Times New Roman" w:cs="Times New Roman"/>
          <w:sz w:val="28"/>
          <w:szCs w:val="28"/>
        </w:rPr>
        <w:t xml:space="preserve">Красноармейского района                                                                    В.А. Побожий </w:t>
      </w:r>
    </w:p>
    <w:p w:rsidR="00620618" w:rsidRPr="00620618" w:rsidRDefault="00620618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00" w:type="dxa"/>
        <w:tblInd w:w="108" w:type="dxa"/>
        <w:tblLook w:val="01E0" w:firstRow="1" w:lastRow="1" w:firstColumn="1" w:lastColumn="1" w:noHBand="0" w:noVBand="0"/>
      </w:tblPr>
      <w:tblGrid>
        <w:gridCol w:w="4500"/>
        <w:gridCol w:w="5100"/>
      </w:tblGrid>
      <w:tr w:rsidR="00CE49C0" w:rsidRPr="00620618" w:rsidTr="00620618">
        <w:tc>
          <w:tcPr>
            <w:tcW w:w="4500" w:type="dxa"/>
          </w:tcPr>
          <w:p w:rsidR="00CE49C0" w:rsidRPr="00620618" w:rsidRDefault="00CE49C0" w:rsidP="00620618">
            <w:pPr>
              <w:suppressAutoHyphens/>
              <w:spacing w:after="0" w:line="240" w:lineRule="auto"/>
              <w:rPr>
                <w:rStyle w:val="a8"/>
                <w:rFonts w:ascii="Times New Roman" w:hAnsi="Times New Roman"/>
                <w:b w:val="0"/>
                <w:bCs/>
                <w:sz w:val="28"/>
                <w:szCs w:val="28"/>
              </w:rPr>
            </w:pPr>
          </w:p>
          <w:p w:rsidR="00CE49C0" w:rsidRPr="00620618" w:rsidRDefault="00CE49C0" w:rsidP="00620618">
            <w:pPr>
              <w:suppressAutoHyphens/>
              <w:spacing w:after="0" w:line="240" w:lineRule="auto"/>
              <w:rPr>
                <w:rStyle w:val="a8"/>
                <w:rFonts w:ascii="Times New Roman" w:hAnsi="Times New Roman"/>
                <w:b w:val="0"/>
                <w:bCs/>
                <w:sz w:val="28"/>
                <w:szCs w:val="28"/>
              </w:rPr>
            </w:pPr>
          </w:p>
          <w:p w:rsidR="00CE49C0" w:rsidRPr="00620618" w:rsidRDefault="00CE49C0" w:rsidP="00620618">
            <w:pPr>
              <w:suppressAutoHyphens/>
              <w:spacing w:after="0" w:line="240" w:lineRule="auto"/>
              <w:rPr>
                <w:rStyle w:val="a8"/>
                <w:rFonts w:ascii="Times New Roman" w:hAnsi="Times New Roman"/>
                <w:b w:val="0"/>
                <w:bCs/>
                <w:sz w:val="28"/>
                <w:szCs w:val="28"/>
              </w:rPr>
            </w:pPr>
          </w:p>
        </w:tc>
        <w:tc>
          <w:tcPr>
            <w:tcW w:w="5100" w:type="dxa"/>
          </w:tcPr>
          <w:p w:rsidR="00CE49C0" w:rsidRPr="00620618" w:rsidRDefault="00CE49C0" w:rsidP="0062061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0618">
              <w:rPr>
                <w:rFonts w:ascii="Times New Roman" w:hAnsi="Times New Roman"/>
                <w:sz w:val="28"/>
                <w:szCs w:val="28"/>
              </w:rPr>
              <w:t>Приложение</w:t>
            </w:r>
          </w:p>
          <w:p w:rsidR="00CE49C0" w:rsidRPr="00620618" w:rsidRDefault="00CE49C0" w:rsidP="0062061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0618">
              <w:rPr>
                <w:rFonts w:ascii="Times New Roman" w:hAnsi="Times New Roman"/>
                <w:sz w:val="28"/>
                <w:szCs w:val="28"/>
              </w:rPr>
              <w:t>к постановлению администрации</w:t>
            </w:r>
          </w:p>
          <w:p w:rsidR="00CE49C0" w:rsidRPr="00620618" w:rsidRDefault="00CE49C0" w:rsidP="0062061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0618">
              <w:rPr>
                <w:rFonts w:ascii="Times New Roman" w:hAnsi="Times New Roman"/>
                <w:sz w:val="28"/>
                <w:szCs w:val="28"/>
              </w:rPr>
              <w:t>Полтавского сельского поселения</w:t>
            </w:r>
          </w:p>
          <w:p w:rsidR="00CE49C0" w:rsidRPr="00620618" w:rsidRDefault="00CE49C0" w:rsidP="0062061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0618">
              <w:rPr>
                <w:rFonts w:ascii="Times New Roman" w:hAnsi="Times New Roman"/>
                <w:sz w:val="28"/>
                <w:szCs w:val="28"/>
              </w:rPr>
              <w:t>Красноармейского района</w:t>
            </w:r>
          </w:p>
          <w:p w:rsidR="00CE49C0" w:rsidRPr="00620618" w:rsidRDefault="00CE49C0" w:rsidP="00D0491F">
            <w:pPr>
              <w:suppressAutoHyphens/>
              <w:spacing w:after="0" w:line="240" w:lineRule="auto"/>
              <w:jc w:val="center"/>
              <w:rPr>
                <w:rStyle w:val="a8"/>
                <w:rFonts w:ascii="Times New Roman" w:hAnsi="Times New Roman"/>
                <w:b w:val="0"/>
                <w:sz w:val="28"/>
                <w:szCs w:val="28"/>
              </w:rPr>
            </w:pPr>
            <w:r w:rsidRPr="00620618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D0491F">
              <w:rPr>
                <w:rFonts w:ascii="Times New Roman" w:hAnsi="Times New Roman"/>
                <w:sz w:val="28"/>
                <w:szCs w:val="28"/>
              </w:rPr>
              <w:t>27.05.2021</w:t>
            </w:r>
            <w:r w:rsidRPr="00620618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 w:rsidR="00D0491F">
              <w:rPr>
                <w:rFonts w:ascii="Times New Roman" w:hAnsi="Times New Roman"/>
                <w:sz w:val="28"/>
                <w:szCs w:val="28"/>
              </w:rPr>
              <w:t>137</w:t>
            </w:r>
            <w:bookmarkStart w:id="0" w:name="_GoBack"/>
            <w:bookmarkEnd w:id="0"/>
          </w:p>
        </w:tc>
      </w:tr>
    </w:tbl>
    <w:p w:rsidR="00F14729" w:rsidRPr="00620618" w:rsidRDefault="00F14729" w:rsidP="006206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0618" w:rsidRPr="00620618" w:rsidRDefault="00620618" w:rsidP="006206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0618" w:rsidRPr="00620618" w:rsidRDefault="00620618" w:rsidP="0062061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0618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620618" w:rsidRPr="00620618" w:rsidRDefault="00FD4F91" w:rsidP="0062061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</w:t>
      </w:r>
      <w:r w:rsidR="00620618" w:rsidRPr="00620618">
        <w:rPr>
          <w:rFonts w:ascii="Times New Roman" w:hAnsi="Times New Roman" w:cs="Times New Roman"/>
          <w:b/>
          <w:sz w:val="28"/>
          <w:szCs w:val="28"/>
        </w:rPr>
        <w:t>ормирования и обеспечения спортивных сборных команд</w:t>
      </w:r>
    </w:p>
    <w:p w:rsidR="00620618" w:rsidRPr="00620618" w:rsidRDefault="00620618" w:rsidP="0062061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0618">
        <w:rPr>
          <w:rFonts w:ascii="Times New Roman" w:hAnsi="Times New Roman" w:cs="Times New Roman"/>
          <w:b/>
          <w:sz w:val="28"/>
          <w:szCs w:val="28"/>
        </w:rPr>
        <w:t>Полтавского сельского поселения Красноармейского района</w:t>
      </w:r>
    </w:p>
    <w:p w:rsidR="00DC6AB3" w:rsidRPr="00620618" w:rsidRDefault="00DC6AB3" w:rsidP="006206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20618" w:rsidRPr="00620618" w:rsidRDefault="00620618" w:rsidP="006206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14729" w:rsidRPr="00620618" w:rsidRDefault="005024D4" w:rsidP="006206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Глава 1. Общие положения</w:t>
      </w:r>
    </w:p>
    <w:p w:rsidR="00620618" w:rsidRPr="00620618" w:rsidRDefault="00620618" w:rsidP="006206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14729" w:rsidRPr="00620618" w:rsidRDefault="00DC6AB3" w:rsidP="006206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</w:t>
      </w:r>
      <w:proofErr w:type="gramStart"/>
      <w:r w:rsidR="00F14729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Порядок формирования и обеспечения спортивных сборных команд </w:t>
      </w:r>
      <w:r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Полтавского сельского поселения</w:t>
      </w:r>
      <w:r w:rsidR="00620618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Красноармейского района</w:t>
      </w:r>
      <w:r w:rsidR="00F14729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(далее</w:t>
      </w:r>
      <w:r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</w:t>
      </w:r>
      <w:r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Порядок) </w:t>
      </w:r>
      <w:r w:rsidR="00F14729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определяет правила</w:t>
      </w:r>
      <w:r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фо</w:t>
      </w:r>
      <w:r w:rsidR="00F14729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рмирования, обеспечения и наделения статусом спортивной сборной</w:t>
      </w:r>
      <w:r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</w:t>
      </w:r>
      <w:r w:rsidR="00F14729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манды </w:t>
      </w:r>
      <w:r w:rsidR="00620618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Полтавского сельского поселения Красноармейского района</w:t>
      </w:r>
      <w:r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по </w:t>
      </w:r>
      <w:r w:rsidR="00F14729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соответствующему</w:t>
      </w:r>
      <w:r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вид</w:t>
      </w:r>
      <w:r w:rsidR="00F14729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спорта (далее - спортивная сборная команда) коллективов спортсменов, </w:t>
      </w:r>
      <w:r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отно</w:t>
      </w:r>
      <w:r w:rsidR="00F14729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сящихся к различным возрастным группам, тренеров, специалистов в об</w:t>
      </w:r>
      <w:r w:rsidR="00192309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="00F14729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асти физической культуры и спорта, привлекаемых технических специалистов.</w:t>
      </w:r>
      <w:r w:rsid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End"/>
    </w:p>
    <w:p w:rsidR="00F14729" w:rsidRPr="00620618" w:rsidRDefault="00DC6AB3" w:rsidP="006206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</w:t>
      </w:r>
      <w:r w:rsidR="00F14729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Наделение статусом «спортивная сборная команда» осуществляется</w:t>
      </w:r>
      <w:r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администраци</w:t>
      </w:r>
      <w:r w:rsidR="00192309"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r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620618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Полтавского сельского поселения Красноармейского района </w:t>
      </w:r>
      <w:r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(далее </w:t>
      </w:r>
      <w:r w:rsidR="00F14729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- уполномоченный орган).</w:t>
      </w:r>
    </w:p>
    <w:p w:rsidR="00F14729" w:rsidRPr="00620618" w:rsidRDefault="00DC6AB3" w:rsidP="006206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</w:t>
      </w:r>
      <w:proofErr w:type="gramStart"/>
      <w:r w:rsidR="00F14729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Правовой основой формирования и обеспечения спорт</w:t>
      </w:r>
      <w:r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F14729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вных </w:t>
      </w:r>
      <w:r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сборных</w:t>
      </w:r>
      <w:r w:rsidR="00F14729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команд являются Конституция Российской Федерации</w:t>
      </w:r>
      <w:r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F14729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Фе</w:t>
      </w:r>
      <w:r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деральный закон от 6</w:t>
      </w:r>
      <w:r w:rsid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октября 2003 г.</w:t>
      </w:r>
      <w:r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№</w:t>
      </w:r>
      <w:r w:rsid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14729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131-ФЗ «Об общих принципах организации местного самоупр</w:t>
      </w:r>
      <w:r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авления в Российской Федерации»,</w:t>
      </w:r>
      <w:r w:rsidR="00F14729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Федеральный закон от 4</w:t>
      </w:r>
      <w:r w:rsid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декабря 2007 г.</w:t>
      </w:r>
      <w:r w:rsidR="00F14729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№ 329-ФЗ «О физической культуре и спорте в Российской Федерации», иные федеральные нормативные правовые</w:t>
      </w:r>
      <w:r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14729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акты, Устав </w:t>
      </w:r>
      <w:r w:rsidR="00620618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Полтавского сельского поселения Красноармейского района</w:t>
      </w:r>
      <w:r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14729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F14729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14729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муниципальные</w:t>
      </w:r>
      <w:r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14729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правовые</w:t>
      </w:r>
      <w:proofErr w:type="gramEnd"/>
      <w:r w:rsidR="00F14729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акты </w:t>
      </w:r>
      <w:r w:rsidR="00620618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Полтавского сельского поселения Красноармейского района </w:t>
      </w:r>
      <w:r w:rsidR="00F14729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(далее -</w:t>
      </w:r>
      <w:r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14729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муниципальное образование).</w:t>
      </w:r>
    </w:p>
    <w:p w:rsidR="00F14729" w:rsidRPr="00620618" w:rsidRDefault="00DC6AB3" w:rsidP="006206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 </w:t>
      </w:r>
      <w:r w:rsidR="00F14729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Понятия, используемые в Порядке, применяются в том же значении, что и в Федеральном законе от 4</w:t>
      </w:r>
      <w:r w:rsid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декабря 2007 г.</w:t>
      </w:r>
      <w:r w:rsidR="00F14729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№ 329-ФЗ «О физической культуре и спорте в Российской Федерации».</w:t>
      </w:r>
      <w:r w:rsid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DC6AB3" w:rsidRPr="00620618" w:rsidRDefault="00DC6AB3" w:rsidP="006206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C6AB3" w:rsidRPr="00620618" w:rsidRDefault="00F14729" w:rsidP="0062061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Глава 2. Основные цели и задачи формирования</w:t>
      </w:r>
    </w:p>
    <w:p w:rsidR="00F14729" w:rsidRPr="00620618" w:rsidRDefault="005024D4" w:rsidP="0062061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спортивных сборных команд</w:t>
      </w:r>
    </w:p>
    <w:p w:rsidR="00DC6AB3" w:rsidRPr="00620618" w:rsidRDefault="00DC6AB3" w:rsidP="006206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14729" w:rsidRPr="00620618" w:rsidRDefault="00DC6AB3" w:rsidP="006206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 </w:t>
      </w:r>
      <w:r w:rsidR="00F14729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Основной целью формирования спортивных сборных команд являются:</w:t>
      </w:r>
    </w:p>
    <w:p w:rsidR="00F14729" w:rsidRPr="00620618" w:rsidRDefault="00F14729" w:rsidP="006206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- создание конкурентоспособных команд по различным видам спорта, раз</w:t>
      </w:r>
      <w:r w:rsidR="00085B58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иваемым на территории муниципального образования, для участия в</w:t>
      </w:r>
      <w:r w:rsidR="00085B58" w:rsidRPr="00620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официальных физкультурных и спортивных мероприятиях и деле</w:t>
      </w:r>
      <w:r w:rsidR="00085B58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ги</w:t>
      </w:r>
      <w:r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рования </w:t>
      </w:r>
      <w:r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</w:t>
      </w:r>
      <w:r w:rsidR="00085B58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ртсменов в спортивные сборные команды Краснодарского края и Российской Федерации;</w:t>
      </w:r>
    </w:p>
    <w:p w:rsidR="00F14729" w:rsidRPr="00620618" w:rsidRDefault="00085B58" w:rsidP="006206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F14729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развитие физической культуры;</w:t>
      </w:r>
    </w:p>
    <w:p w:rsidR="00F14729" w:rsidRPr="00620618" w:rsidRDefault="00085B58" w:rsidP="006206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F14729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развитие спорта высших достижений;</w:t>
      </w:r>
    </w:p>
    <w:p w:rsidR="00F14729" w:rsidRPr="00620618" w:rsidRDefault="00085B58" w:rsidP="006206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F14729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пропаганда физической культуры и спорта.</w:t>
      </w:r>
    </w:p>
    <w:p w:rsidR="00F14729" w:rsidRPr="00620618" w:rsidRDefault="00085B58" w:rsidP="006206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6. </w:t>
      </w:r>
      <w:r w:rsidR="00F14729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Основными задачами формирования спортивных сборных команд являются:</w:t>
      </w:r>
    </w:p>
    <w:p w:rsidR="00F14729" w:rsidRPr="00620618" w:rsidRDefault="00085B58" w:rsidP="006206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F14729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отбор спортсменов в спортивные сборные команды по различным ви</w:t>
      </w:r>
      <w:r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F14729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ам спорта;</w:t>
      </w:r>
    </w:p>
    <w:p w:rsidR="00F14729" w:rsidRPr="00620618" w:rsidRDefault="00085B58" w:rsidP="006206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F14729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повышение спортивного мастерства спортсменов;</w:t>
      </w:r>
    </w:p>
    <w:p w:rsidR="00F14729" w:rsidRPr="00620618" w:rsidRDefault="00085B58" w:rsidP="006206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F14729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спортивная подготовка сп</w:t>
      </w:r>
      <w:r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ортсменов, включенных в составы </w:t>
      </w:r>
      <w:r w:rsidR="00F14729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спортивных сборных команд (основного и резервного состава);</w:t>
      </w:r>
    </w:p>
    <w:p w:rsidR="00F14729" w:rsidRPr="00620618" w:rsidRDefault="00085B58" w:rsidP="006206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F14729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подготовка спортивного резерва для спортивных сборных команд муниципального образования, Краснодарского края;</w:t>
      </w:r>
    </w:p>
    <w:p w:rsidR="00F14729" w:rsidRPr="00620618" w:rsidRDefault="00085B58" w:rsidP="006206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F14729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повышение спортивного престижа муниципального образования и разбиваемых на его территории различных видов спорта;</w:t>
      </w:r>
    </w:p>
    <w:p w:rsidR="00F14729" w:rsidRPr="00620618" w:rsidRDefault="00085B58" w:rsidP="006206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F14729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популяризация физической культуры и спорта среди различных групп населения.</w:t>
      </w:r>
    </w:p>
    <w:p w:rsidR="00085B58" w:rsidRPr="00620618" w:rsidRDefault="00085B58" w:rsidP="006206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85B58" w:rsidRPr="00620618" w:rsidRDefault="00F14729" w:rsidP="0062061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Глава 3. Порядок формирования и утверждения </w:t>
      </w:r>
    </w:p>
    <w:p w:rsidR="00F14729" w:rsidRPr="00620618" w:rsidRDefault="005024D4" w:rsidP="0062061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спортивных сборных команд</w:t>
      </w:r>
    </w:p>
    <w:p w:rsidR="00085B58" w:rsidRPr="00620618" w:rsidRDefault="00085B58" w:rsidP="006206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14729" w:rsidRPr="00620618" w:rsidRDefault="00085B58" w:rsidP="006206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7. </w:t>
      </w:r>
      <w:r w:rsidR="00F14729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Спортивные сборные команды формируются ежегодно на основе списков кандидатов местных спортивных федераций, спортивных клубов, организаций дополнительного образования, осуществляющих деятельность в области физической культуры и спорта, руководителей муниципальных спортивных учреждений (далее - местные спортивные организации), которые утверждаются уполномоченным органом.</w:t>
      </w:r>
    </w:p>
    <w:p w:rsidR="00F14729" w:rsidRPr="00620618" w:rsidRDefault="00085B58" w:rsidP="006206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8. </w:t>
      </w:r>
      <w:r w:rsidR="00F14729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Списки кандидатов в спортивные сборные команды (далее - списки кандидатов) формируются по видам спорта, включенным во Всероссийский реестр видов спорта и культивируемым на территории </w:t>
      </w:r>
      <w:r w:rsidR="00620618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Полтавского сельского поселения Красноармейского района</w:t>
      </w:r>
      <w:r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14729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(за исключением национальных, </w:t>
      </w:r>
      <w:r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военнно </w:t>
      </w:r>
      <w:r w:rsidR="00F14729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620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14729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F14729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ладных и служебно-прикладных видов спорта).</w:t>
      </w:r>
      <w:r w:rsid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F14729" w:rsidRPr="00620618" w:rsidRDefault="00085B58" w:rsidP="006206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9. </w:t>
      </w:r>
      <w:r w:rsidR="00F14729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списков кандидатов осуществляется по итогам выступлений спортсменов на основании протоколов выступлений спортсменов в прошедшем спортивном сезоне в официальных спортивных соревнованиях.</w:t>
      </w:r>
    </w:p>
    <w:p w:rsidR="00F14729" w:rsidRPr="00620618" w:rsidRDefault="00F14729" w:rsidP="006206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Приоритет для включения в состав спортивной сборной команды при про</w:t>
      </w:r>
      <w:r w:rsidR="00085B58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их равны</w:t>
      </w:r>
      <w:r w:rsidR="00085B58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х условиях отдае</w:t>
      </w:r>
      <w:r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тся спортсмену, показавшему наивысший результат в официальных соревнованиях (чемпионатах и первенствах) муниципального образования в прошедшем спортивном сезоне.</w:t>
      </w:r>
    </w:p>
    <w:p w:rsidR="00085B58" w:rsidRPr="00620618" w:rsidRDefault="00085B58" w:rsidP="006206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10. </w:t>
      </w:r>
      <w:r w:rsidR="00F14729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Списки кандидатов формируютс</w:t>
      </w:r>
      <w:r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по двум составам в каждой возрастной </w:t>
      </w:r>
      <w:r w:rsidR="00F14729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группе - основной состав и резервный состав.</w:t>
      </w:r>
    </w:p>
    <w:p w:rsidR="00F14729" w:rsidRPr="00620618" w:rsidRDefault="00085B58" w:rsidP="006206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11. </w:t>
      </w:r>
      <w:r w:rsidR="00F14729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Возрастные группы для спортсменов - кандидатов в спортивные, сборные команды определяются в соответствии с Единой всероссийской спортивной классификацией.</w:t>
      </w:r>
    </w:p>
    <w:p w:rsidR="00F14729" w:rsidRPr="00620618" w:rsidRDefault="00085B58" w:rsidP="006206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12. </w:t>
      </w:r>
      <w:r w:rsidR="00F14729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В списки кандидатов включаются:</w:t>
      </w:r>
    </w:p>
    <w:p w:rsidR="00F14729" w:rsidRPr="00620618" w:rsidRDefault="00085B58" w:rsidP="006206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1) </w:t>
      </w:r>
      <w:r w:rsidR="00F14729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спортсмены, относящиеся к различным возрастным группам, </w:t>
      </w:r>
      <w:r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="00F14729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казавшие высокие спортивные результаты на официальных </w:t>
      </w:r>
      <w:r w:rsidR="00F14729" w:rsidRPr="0062061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спортивных </w:t>
      </w:r>
      <w:r w:rsidRPr="0062061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со</w:t>
      </w:r>
      <w:r w:rsidR="00F14729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ревнованиях (согласно критериям, определенным приложением 1 к</w:t>
      </w:r>
      <w:r w:rsid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923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настоящему </w:t>
      </w:r>
      <w:r w:rsidR="00F14729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Порядку) и проживающие па территории </w:t>
      </w:r>
      <w:r w:rsidR="00620618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Полтавского сельского поселения Красноармейского района</w:t>
      </w:r>
      <w:r w:rsid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14729" w:rsidRPr="00620618" w:rsidRDefault="00085B58" w:rsidP="006206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2) </w:t>
      </w:r>
      <w:r w:rsidR="00F14729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тренеры и иные специалисты в области физической культуры и </w:t>
      </w:r>
      <w:r w:rsid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спо</w:t>
      </w:r>
      <w:r w:rsidR="00F14729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рта, принимающие непосредственное участие в подготовке спортсменов - </w:t>
      </w:r>
      <w:r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кан</w:t>
      </w:r>
      <w:r w:rsidR="00F14729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дидатов в спортивные сборные команды.</w:t>
      </w:r>
    </w:p>
    <w:p w:rsidR="00F14729" w:rsidRPr="00620618" w:rsidRDefault="00085B58" w:rsidP="006206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13. </w:t>
      </w:r>
      <w:r w:rsidR="00F14729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Предельная численность спортсменов, включаемых в списки </w:t>
      </w:r>
      <w:r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кан</w:t>
      </w:r>
      <w:r w:rsidR="00F14729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дидатов, определяется исходя из численного состава допуска команды к </w:t>
      </w:r>
      <w:r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спо</w:t>
      </w:r>
      <w:r w:rsidR="00F14729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ртивным соревнованиям:</w:t>
      </w:r>
    </w:p>
    <w:p w:rsidR="00F14729" w:rsidRPr="00620618" w:rsidRDefault="00085B58" w:rsidP="006206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1) </w:t>
      </w:r>
      <w:r w:rsidR="00F14729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командные игровые виды спорта (спортивные дисциплины) - 1,5 </w:t>
      </w:r>
      <w:r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сос</w:t>
      </w:r>
      <w:r w:rsidR="00F14729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тава;</w:t>
      </w:r>
    </w:p>
    <w:p w:rsidR="00F14729" w:rsidRPr="00620618" w:rsidRDefault="00085B58" w:rsidP="006206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2)</w:t>
      </w:r>
      <w:r w:rsidR="00F14729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спортивные единоборства (включая гиревой спорт, пауэрлифтинг, тяжелую атлетику) - 2 состава;</w:t>
      </w:r>
    </w:p>
    <w:p w:rsidR="00F14729" w:rsidRPr="00620618" w:rsidRDefault="009855DB" w:rsidP="006206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3)</w:t>
      </w:r>
      <w:r w:rsidR="00F14729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иные виды спорта - 2 состава.</w:t>
      </w:r>
    </w:p>
    <w:p w:rsidR="00F14729" w:rsidRPr="00620618" w:rsidRDefault="009855DB" w:rsidP="006206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14. </w:t>
      </w:r>
      <w:proofErr w:type="gramStart"/>
      <w:r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Списки кандидатов подписываются</w:t>
      </w:r>
      <w:r w:rsidR="00F14729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руководителем местной </w:t>
      </w:r>
      <w:r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спо</w:t>
      </w:r>
      <w:r w:rsidR="00F14729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ртивной организации по соответствующему виду спорта и </w:t>
      </w:r>
      <w:r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пре</w:t>
      </w:r>
      <w:r w:rsidR="00F14729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дставляются в уполномоченный ор</w:t>
      </w:r>
      <w:r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га</w:t>
      </w:r>
      <w:r w:rsidR="00F14729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 по форме, установленной </w:t>
      </w:r>
      <w:r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 w:rsidR="00F14729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ложени</w:t>
      </w:r>
      <w:r w:rsid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 w:rsidR="00F14729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14729" w:rsidRPr="006206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2 к </w:t>
      </w:r>
      <w:r w:rsidR="001923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настоящему </w:t>
      </w:r>
      <w:r w:rsidR="00F14729" w:rsidRPr="006206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Порядку, не позднее </w:t>
      </w:r>
      <w:r w:rsidR="001923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30 ноября</w:t>
      </w:r>
      <w:r w:rsidRPr="006206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14729" w:rsidRPr="006206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текущего года по летним видам</w:t>
      </w:r>
      <w:r w:rsidRPr="006206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спо</w:t>
      </w:r>
      <w:r w:rsidR="00F14729" w:rsidRPr="006206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рта </w:t>
      </w:r>
      <w:r w:rsidR="00DC1E3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             </w:t>
      </w:r>
      <w:r w:rsidR="00F14729" w:rsidRPr="006206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 </w:t>
      </w:r>
      <w:r w:rsidR="001923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30 апреля</w:t>
      </w:r>
      <w:r w:rsidRPr="006206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14729" w:rsidRPr="006206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текущего года по зимним видам спорта.</w:t>
      </w:r>
      <w:proofErr w:type="gramEnd"/>
    </w:p>
    <w:p w:rsidR="00F14729" w:rsidRPr="00620618" w:rsidRDefault="00F14729" w:rsidP="006206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06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 спискам кандидатов прикладываются копии протоколов официальных соревнований, подтверждающих</w:t>
      </w:r>
      <w:r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факт участия спортсменов в официальных спортивных мероприятиях и показанный ими результат, а также согласие спортсменов (законных представителей) па обработку </w:t>
      </w:r>
      <w:r w:rsidR="009855DB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пер</w:t>
      </w:r>
      <w:r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сональных данных.</w:t>
      </w:r>
    </w:p>
    <w:p w:rsidR="00F14729" w:rsidRPr="00620618" w:rsidRDefault="009855DB" w:rsidP="006206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15.</w:t>
      </w:r>
      <w:r w:rsidR="00F14729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результатам </w:t>
      </w:r>
      <w:r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рассмотрения списков кандидатов </w:t>
      </w:r>
      <w:r w:rsidR="00F14729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уполномоченный орган принимает решение об их утверждении либо об отказе в их</w:t>
      </w:r>
      <w:r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утвер</w:t>
      </w:r>
      <w:r w:rsidR="00F14729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ждении в течение </w:t>
      </w:r>
      <w:r w:rsidR="00192309">
        <w:rPr>
          <w:rFonts w:ascii="Times New Roman" w:eastAsia="Times New Roman" w:hAnsi="Times New Roman" w:cs="Times New Roman"/>
          <w:color w:val="000000"/>
          <w:sz w:val="28"/>
          <w:szCs w:val="28"/>
        </w:rPr>
        <w:t>30</w:t>
      </w:r>
      <w:r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14729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календарных дней.</w:t>
      </w:r>
    </w:p>
    <w:p w:rsidR="00F14729" w:rsidRPr="00620618" w:rsidRDefault="009855DB" w:rsidP="006206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16. </w:t>
      </w:r>
      <w:r w:rsidR="00F14729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Списки кандидатов утверждаются распоряжением уполномоченного органа на основе списков кандидатов, представленных в соответствии с пунктом 14 Порядка местными спортивными организациями по соответствующему виду спорта:</w:t>
      </w:r>
    </w:p>
    <w:p w:rsidR="00F14729" w:rsidRPr="00620618" w:rsidRDefault="009855DB" w:rsidP="006206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1)</w:t>
      </w:r>
      <w:r w:rsidR="00F14729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31 декабря текущего года по летним видам спорта (</w:t>
      </w:r>
      <w:proofErr w:type="gramStart"/>
      <w:r w:rsidR="00F14729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действительны</w:t>
      </w:r>
      <w:proofErr w:type="gramEnd"/>
      <w:r w:rsidR="00F14729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период с 1 января по 31 декабря последующего года);</w:t>
      </w:r>
    </w:p>
    <w:p w:rsidR="00F14729" w:rsidRPr="00620618" w:rsidRDefault="009855DB" w:rsidP="006206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2) </w:t>
      </w:r>
      <w:r w:rsidR="00F14729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до 31 мая текущего года по зимним видам спорта (</w:t>
      </w:r>
      <w:proofErr w:type="gramStart"/>
      <w:r w:rsidR="00F14729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действительны</w:t>
      </w:r>
      <w:proofErr w:type="gramEnd"/>
      <w:r w:rsidR="00F14729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период с 1 июня по 31 мая последующего года).</w:t>
      </w:r>
    </w:p>
    <w:p w:rsidR="00F14729" w:rsidRPr="00620618" w:rsidRDefault="009855DB" w:rsidP="006206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17. </w:t>
      </w:r>
      <w:r w:rsidR="00F14729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Основаниями для отказа в утверждении списка кандидатов являются:</w:t>
      </w:r>
    </w:p>
    <w:p w:rsidR="00F14729" w:rsidRPr="00620618" w:rsidRDefault="009855DB" w:rsidP="006206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1) </w:t>
      </w:r>
      <w:r w:rsidR="00F14729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представление списков, оформленных ненадлежащим образом и (</w:t>
      </w:r>
      <w:r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или</w:t>
      </w:r>
      <w:r w:rsidR="00F14729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) с нарушением установленного срока их подачи;</w:t>
      </w:r>
    </w:p>
    <w:p w:rsidR="00C317B5" w:rsidRPr="00620618" w:rsidRDefault="009855DB" w:rsidP="006206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2) </w:t>
      </w:r>
      <w:r w:rsidR="00F14729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наличие в представленных списках недостоверной информации;</w:t>
      </w:r>
    </w:p>
    <w:p w:rsidR="00F14729" w:rsidRPr="00620618" w:rsidRDefault="00C317B5" w:rsidP="006206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3) </w:t>
      </w:r>
      <w:r w:rsidR="00F14729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несоответствие списков установленным критериям;</w:t>
      </w:r>
    </w:p>
    <w:p w:rsidR="002B1446" w:rsidRPr="00620618" w:rsidRDefault="00BA3709" w:rsidP="006206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4) </w:t>
      </w:r>
      <w:r w:rsidR="00F14729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укомплектованность сборной команды (основной и резервный </w:t>
      </w:r>
      <w:r w:rsidR="002B1446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сос</w:t>
      </w:r>
      <w:r w:rsidR="00F14729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тав) в полном объеме спортсменами, достигшими более высоких </w:t>
      </w:r>
      <w:r w:rsidR="002B1446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="00F14729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зультатов в прошедшем спортивном сезоне.</w:t>
      </w:r>
    </w:p>
    <w:p w:rsidR="00F14729" w:rsidRPr="00620618" w:rsidRDefault="002B1446" w:rsidP="006206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18. </w:t>
      </w:r>
      <w:r w:rsidR="00F14729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Внесение изменений в утвержденные списки кандидатов в </w:t>
      </w:r>
      <w:r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спор</w:t>
      </w:r>
      <w:r w:rsidR="00F14729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тивные сборные команды возможно в течение срока их действия в</w:t>
      </w:r>
      <w:r w:rsidR="00FD4F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14729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следующих случаях:</w:t>
      </w:r>
    </w:p>
    <w:p w:rsidR="00F14729" w:rsidRPr="00620618" w:rsidRDefault="002B1446" w:rsidP="006206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1) </w:t>
      </w:r>
      <w:r w:rsidR="00F14729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включения спортсменов, тренеров, специалистов в области физической культуры и спорта в списки кандидатов в соответствии с критериями, предусмотренными пунктом 12 Порядка;</w:t>
      </w:r>
    </w:p>
    <w:p w:rsidR="00F14729" w:rsidRPr="00620618" w:rsidRDefault="002B1446" w:rsidP="006206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2) </w:t>
      </w:r>
      <w:r w:rsidR="00F14729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исключения спортсменов, тренеров, специалистов в области физической культуры и спорта из списков кандидатов в случаях, предусмотренных пунктом 21 Порядка.</w:t>
      </w:r>
    </w:p>
    <w:p w:rsidR="00F14729" w:rsidRPr="00620618" w:rsidRDefault="002B1446" w:rsidP="006206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19.</w:t>
      </w:r>
      <w:r w:rsidR="00F14729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Изменения в списки кандидатов вносятся не более одного раза в квартал на основании предложений местных спортивных организаций по</w:t>
      </w:r>
      <w:r w:rsidR="00FD4F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соо</w:t>
      </w:r>
      <w:r w:rsidR="00F14729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тветствующим видам спорта по результатам, показанным спортсменами в </w:t>
      </w:r>
      <w:r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тек</w:t>
      </w:r>
      <w:r w:rsidR="00F14729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ущем спортивном сезоне.</w:t>
      </w:r>
    </w:p>
    <w:p w:rsidR="00F14729" w:rsidRPr="00620618" w:rsidRDefault="002B1446" w:rsidP="006206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20. </w:t>
      </w:r>
      <w:r w:rsidR="00F14729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Внесение изменений в утвержденные списки кандидатов </w:t>
      </w:r>
      <w:r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осу</w:t>
      </w:r>
      <w:r w:rsidR="00F14729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ществляется в соответствии с пунктами 14, 15, 17 Порядка.</w:t>
      </w:r>
    </w:p>
    <w:p w:rsidR="00F14729" w:rsidRPr="00620618" w:rsidRDefault="002B1446" w:rsidP="006206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21.</w:t>
      </w:r>
      <w:r w:rsidR="00F14729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Спортсмены, тренеры, специалисты в области физической культуры и спорта исключаются из списков кандидатов в следующих</w:t>
      </w:r>
      <w:r w:rsidR="00FD4F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слу</w:t>
      </w:r>
      <w:r w:rsidR="00F14729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чаях:</w:t>
      </w:r>
    </w:p>
    <w:p w:rsidR="002B1446" w:rsidRPr="00620618" w:rsidRDefault="002B1446" w:rsidP="006206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1) </w:t>
      </w:r>
      <w:r w:rsidR="00F14729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болезни спортсмена </w:t>
      </w:r>
      <w:r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и наличия у него медицинских про</w:t>
      </w:r>
      <w:r w:rsidR="00F14729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тивопоказаний;</w:t>
      </w:r>
    </w:p>
    <w:p w:rsidR="002B1446" w:rsidRPr="00620618" w:rsidRDefault="002B1446" w:rsidP="006206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0618">
        <w:rPr>
          <w:rFonts w:ascii="Times New Roman" w:eastAsia="Times New Roman" w:hAnsi="Times New Roman" w:cs="Times New Roman"/>
          <w:sz w:val="28"/>
          <w:szCs w:val="28"/>
        </w:rPr>
        <w:t xml:space="preserve">2) </w:t>
      </w:r>
      <w:r w:rsidR="00F14729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нарушения спортсменом спортивного режима и недостойное поведение на тренировочных мероприятиях и соревнованиях любого уровня;</w:t>
      </w:r>
    </w:p>
    <w:p w:rsidR="002B1446" w:rsidRPr="00620618" w:rsidRDefault="002B1446" w:rsidP="006206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0618">
        <w:rPr>
          <w:rFonts w:ascii="Times New Roman" w:eastAsia="Times New Roman" w:hAnsi="Times New Roman" w:cs="Times New Roman"/>
          <w:sz w:val="28"/>
          <w:szCs w:val="28"/>
        </w:rPr>
        <w:t xml:space="preserve">3) </w:t>
      </w:r>
      <w:r w:rsidR="00F14729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подачи в уполномоченный орган заявления об исключении из </w:t>
      </w:r>
      <w:r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спи</w:t>
      </w:r>
      <w:r w:rsidR="00F14729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сков кандидатов в спортивные сборные команды по видам спорта по</w:t>
      </w:r>
      <w:r w:rsidR="00FD4F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14729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собственному желанию;</w:t>
      </w:r>
    </w:p>
    <w:p w:rsidR="002B1446" w:rsidRPr="00620618" w:rsidRDefault="002B1446" w:rsidP="006206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0618">
        <w:rPr>
          <w:rFonts w:ascii="Times New Roman" w:eastAsia="Times New Roman" w:hAnsi="Times New Roman" w:cs="Times New Roman"/>
          <w:sz w:val="28"/>
          <w:szCs w:val="28"/>
        </w:rPr>
        <w:t xml:space="preserve">4) </w:t>
      </w:r>
      <w:r w:rsidR="00F14729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нарушения антидопинговых правил;</w:t>
      </w:r>
    </w:p>
    <w:p w:rsidR="002B1446" w:rsidRPr="00620618" w:rsidRDefault="002B1446" w:rsidP="006206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0618">
        <w:rPr>
          <w:rFonts w:ascii="Times New Roman" w:eastAsia="Times New Roman" w:hAnsi="Times New Roman" w:cs="Times New Roman"/>
          <w:sz w:val="28"/>
          <w:szCs w:val="28"/>
        </w:rPr>
        <w:t xml:space="preserve">5) </w:t>
      </w:r>
      <w:r w:rsidR="00F14729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участия в официальных спортивных мероприятиях от имени другого муниципального образования;</w:t>
      </w:r>
    </w:p>
    <w:p w:rsidR="002B1446" w:rsidRPr="00620618" w:rsidRDefault="002B1446" w:rsidP="006206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0618">
        <w:rPr>
          <w:rFonts w:ascii="Times New Roman" w:eastAsia="Times New Roman" w:hAnsi="Times New Roman" w:cs="Times New Roman"/>
          <w:sz w:val="28"/>
          <w:szCs w:val="28"/>
        </w:rPr>
        <w:t xml:space="preserve">6) </w:t>
      </w:r>
      <w:r w:rsidR="00F14729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смены места жительства спортсмена, тренера, специалиста в области </w:t>
      </w:r>
      <w:r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физ</w:t>
      </w:r>
      <w:r w:rsidR="00F14729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ической культуры и спорта.</w:t>
      </w:r>
    </w:p>
    <w:p w:rsidR="00F14729" w:rsidRPr="00620618" w:rsidRDefault="002B1446" w:rsidP="006206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0618">
        <w:rPr>
          <w:rFonts w:ascii="Times New Roman" w:eastAsia="Times New Roman" w:hAnsi="Times New Roman" w:cs="Times New Roman"/>
          <w:sz w:val="28"/>
          <w:szCs w:val="28"/>
        </w:rPr>
        <w:t xml:space="preserve">22. </w:t>
      </w:r>
      <w:r w:rsidR="00F14729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принятом решении уполномоченный орган уведомляет местную </w:t>
      </w:r>
      <w:r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спорт</w:t>
      </w:r>
      <w:r w:rsidR="00F14729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ивную организацию (местные спортивные организации), подавшую</w:t>
      </w:r>
      <w:r w:rsidR="00FD4F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14729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(по</w:t>
      </w:r>
      <w:r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F14729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авшие) списки кандидатов, изменения к спискам кандидатов в </w:t>
      </w:r>
      <w:r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тече</w:t>
      </w:r>
      <w:r w:rsidR="00F14729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 w:rsidR="00DC1E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7</w:t>
      </w:r>
      <w:r w:rsidR="00F14729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рабочих дней</w:t>
      </w:r>
      <w:r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 дня принятия соответствующег</w:t>
      </w:r>
      <w:r w:rsidR="00F14729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о решения.</w:t>
      </w:r>
    </w:p>
    <w:p w:rsidR="002B1446" w:rsidRPr="00620618" w:rsidRDefault="002B1446" w:rsidP="006206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23. </w:t>
      </w:r>
      <w:r w:rsidR="00F14729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Утвержденные списки спортивных сборных команд, а </w:t>
      </w:r>
      <w:r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F14729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акже изменения к спискам кандидатов размещаются на официальном сайте </w:t>
      </w:r>
      <w:r w:rsidR="00FD4F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администрации </w:t>
      </w:r>
      <w:r w:rsidR="00FD4F91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Полтавского сельского поселения Красноармейского района</w:t>
      </w:r>
      <w:r w:rsidR="00FD4F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14729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14729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течение</w:t>
      </w:r>
      <w:r w:rsidR="00FD4F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C1E31"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 w:rsidR="00F14729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рабочих дней со дня утверждения.</w:t>
      </w:r>
    </w:p>
    <w:p w:rsidR="00F14729" w:rsidRPr="00620618" w:rsidRDefault="002B1446" w:rsidP="006206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24. </w:t>
      </w:r>
      <w:r w:rsidR="00F14729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Руководство спортивной сборной командой </w:t>
      </w:r>
      <w:r w:rsidR="00FD4F91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Полтавского сельского поселения Красноармейского района </w:t>
      </w:r>
      <w:r w:rsidR="00F14729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="00F14729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виду спорта осуществляет тренер по виду спорта</w:t>
      </w:r>
      <w:r w:rsidRPr="00620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14729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(спортивной дисциплине, возрастной группе). Ответственный тренер</w:t>
      </w:r>
      <w:r w:rsidRPr="00620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14729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утверждается распоряжением </w:t>
      </w:r>
      <w:r w:rsidR="00FD4F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администрации </w:t>
      </w:r>
      <w:r w:rsidR="00FD4F91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Полтавского сельского поселения Красноармейского района </w:t>
      </w:r>
      <w:r w:rsidR="00F14729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из числа тренеров, специалистов в области физической культуры </w:t>
      </w:r>
      <w:r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F14729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спорта, включенных в списки кандидатов.</w:t>
      </w:r>
      <w:r w:rsidR="00FD4F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FD4F91" w:rsidRPr="00620618" w:rsidRDefault="00FD4F91" w:rsidP="006206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14729" w:rsidRPr="00620618" w:rsidRDefault="00F14729" w:rsidP="0062061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Глава 4. Порядок обеспечения спортивных сборных команд</w:t>
      </w:r>
    </w:p>
    <w:p w:rsidR="002B1446" w:rsidRPr="00620618" w:rsidRDefault="002B1446" w:rsidP="0062061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14729" w:rsidRPr="00620618" w:rsidRDefault="002B1446" w:rsidP="006206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25. </w:t>
      </w:r>
      <w:r w:rsidR="005024D4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Обеспечение спортивных сборных команд осуществляется за счет средств бюджета </w:t>
      </w:r>
      <w:r w:rsidR="00FD4F91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Полтавского сельского поселения Красноармейского района</w:t>
      </w:r>
      <w:r w:rsidR="005024D4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добровольных пожертвований </w:t>
      </w:r>
      <w:r w:rsidR="00F14729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физических и юридич</w:t>
      </w:r>
      <w:r w:rsidR="005024D4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еских лиц и иных не запрещенных </w:t>
      </w:r>
      <w:r w:rsidR="00F14729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законодательством Российской Федерации источников.</w:t>
      </w:r>
    </w:p>
    <w:p w:rsidR="00F14729" w:rsidRPr="00620618" w:rsidRDefault="005024D4" w:rsidP="006206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26. </w:t>
      </w:r>
      <w:r w:rsidR="00F14729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Уполномоченный орган, исходя из объема доведенных</w:t>
      </w:r>
      <w:r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лимитов </w:t>
      </w:r>
      <w:r w:rsidR="00F14729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бюджетных обязательств на очередной финансовый год и плановый период, определяет количество спортивных сборных команд по видам спорт</w:t>
      </w:r>
      <w:r w:rsidR="00FD4F91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F14729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подлежащих обеспечению за счет средств бюджета </w:t>
      </w:r>
      <w:r w:rsidR="00FD4F91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Полтавского сельского поселения Красноармейского района</w:t>
      </w:r>
      <w:r w:rsidR="00F14729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F14729" w:rsidRPr="00620618" w:rsidRDefault="005024D4" w:rsidP="006206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27. </w:t>
      </w:r>
      <w:r w:rsidR="00F14729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Финансирование за счет средств местного бюджета ос</w:t>
      </w:r>
      <w:r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уществляется в соответств</w:t>
      </w:r>
      <w:r w:rsidR="00F14729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ии с нормами расходов</w:t>
      </w:r>
      <w:r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проведение физкультурных мер</w:t>
      </w:r>
      <w:r w:rsidR="00F14729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оприятий и спортивных мероприятий и участие в спортивных соревнованиях и тренировочных мероприятиях, утвержденными постановлением администрации</w:t>
      </w:r>
      <w:r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D4F91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Полтавского сельского поселения Красноармейского района</w:t>
      </w:r>
      <w:r w:rsidR="00F14729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F14729" w:rsidRDefault="00F14729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4F91" w:rsidRDefault="00FD4F91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4F91" w:rsidRPr="00620618" w:rsidRDefault="00FD4F91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4F91" w:rsidRPr="00620618" w:rsidRDefault="00FD4F91" w:rsidP="00FD4F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0618"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FD4F91" w:rsidRPr="00620618" w:rsidRDefault="00FD4F91" w:rsidP="00FD4F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20618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  <w:r w:rsidRPr="00620618">
        <w:rPr>
          <w:rFonts w:ascii="Times New Roman" w:hAnsi="Times New Roman" w:cs="Times New Roman"/>
          <w:sz w:val="28"/>
          <w:szCs w:val="28"/>
        </w:rPr>
        <w:t xml:space="preserve"> сельского поселении </w:t>
      </w:r>
    </w:p>
    <w:p w:rsidR="00FD4F91" w:rsidRDefault="00FD4F91" w:rsidP="00FD4F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0618">
        <w:rPr>
          <w:rFonts w:ascii="Times New Roman" w:hAnsi="Times New Roman" w:cs="Times New Roman"/>
          <w:sz w:val="28"/>
          <w:szCs w:val="28"/>
        </w:rPr>
        <w:t>Красноармейского района                                                                   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0618">
        <w:rPr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 w:rsidRPr="00620618">
        <w:rPr>
          <w:rFonts w:ascii="Times New Roman" w:hAnsi="Times New Roman" w:cs="Times New Roman"/>
          <w:sz w:val="28"/>
          <w:szCs w:val="28"/>
        </w:rPr>
        <w:t>Побожий</w:t>
      </w:r>
      <w:proofErr w:type="spellEnd"/>
      <w:r w:rsidRPr="006206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4729" w:rsidRPr="00620618" w:rsidRDefault="00F14729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4729" w:rsidRPr="00620618" w:rsidRDefault="00F14729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4729" w:rsidRPr="00620618" w:rsidRDefault="00F14729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4729" w:rsidRPr="00620618" w:rsidRDefault="00F14729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4729" w:rsidRPr="00620618" w:rsidRDefault="00F14729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4729" w:rsidRPr="00620618" w:rsidRDefault="00F14729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4729" w:rsidRPr="00620618" w:rsidRDefault="00F14729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1CB8" w:rsidRPr="00620618" w:rsidRDefault="00BB1CB8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4729" w:rsidRDefault="00F14729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4BF3" w:rsidRDefault="002B4BF3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4BF3" w:rsidRDefault="002B4BF3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4BF3" w:rsidRDefault="002B4BF3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4BF3" w:rsidRDefault="002B4BF3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4BF3" w:rsidRDefault="002B4BF3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4BF3" w:rsidRDefault="002B4BF3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4BF3" w:rsidRDefault="002B4BF3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4BF3" w:rsidRPr="00620618" w:rsidRDefault="002B4BF3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4729" w:rsidRPr="00620618" w:rsidRDefault="00F14729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4729" w:rsidRPr="00620618" w:rsidRDefault="00F14729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4729" w:rsidRPr="00620618" w:rsidRDefault="00F14729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4729" w:rsidRDefault="00F14729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4BF3" w:rsidRDefault="002B4BF3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4BF3" w:rsidRDefault="002B4BF3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4BF3" w:rsidRDefault="002B4BF3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4BF3" w:rsidRDefault="002B4BF3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00" w:type="dxa"/>
        <w:tblInd w:w="108" w:type="dxa"/>
        <w:tblLook w:val="01E0" w:firstRow="1" w:lastRow="1" w:firstColumn="1" w:lastColumn="1" w:noHBand="0" w:noVBand="0"/>
      </w:tblPr>
      <w:tblGrid>
        <w:gridCol w:w="4500"/>
        <w:gridCol w:w="5100"/>
      </w:tblGrid>
      <w:tr w:rsidR="002B4BF3" w:rsidRPr="00620618" w:rsidTr="002A16E2">
        <w:tc>
          <w:tcPr>
            <w:tcW w:w="4500" w:type="dxa"/>
          </w:tcPr>
          <w:p w:rsidR="002B4BF3" w:rsidRPr="00620618" w:rsidRDefault="002B4BF3" w:rsidP="002A16E2">
            <w:pPr>
              <w:suppressAutoHyphens/>
              <w:spacing w:after="0" w:line="240" w:lineRule="auto"/>
              <w:rPr>
                <w:rStyle w:val="a8"/>
                <w:rFonts w:ascii="Times New Roman" w:hAnsi="Times New Roman"/>
                <w:b w:val="0"/>
                <w:bCs/>
                <w:sz w:val="28"/>
                <w:szCs w:val="28"/>
              </w:rPr>
            </w:pPr>
          </w:p>
          <w:p w:rsidR="002B4BF3" w:rsidRPr="00620618" w:rsidRDefault="002B4BF3" w:rsidP="002A16E2">
            <w:pPr>
              <w:suppressAutoHyphens/>
              <w:spacing w:after="0" w:line="240" w:lineRule="auto"/>
              <w:rPr>
                <w:rStyle w:val="a8"/>
                <w:rFonts w:ascii="Times New Roman" w:hAnsi="Times New Roman"/>
                <w:b w:val="0"/>
                <w:bCs/>
                <w:sz w:val="28"/>
                <w:szCs w:val="28"/>
              </w:rPr>
            </w:pPr>
          </w:p>
          <w:p w:rsidR="002B4BF3" w:rsidRPr="00620618" w:rsidRDefault="002B4BF3" w:rsidP="002A16E2">
            <w:pPr>
              <w:suppressAutoHyphens/>
              <w:spacing w:after="0" w:line="240" w:lineRule="auto"/>
              <w:rPr>
                <w:rStyle w:val="a8"/>
                <w:rFonts w:ascii="Times New Roman" w:hAnsi="Times New Roman"/>
                <w:b w:val="0"/>
                <w:bCs/>
                <w:sz w:val="28"/>
                <w:szCs w:val="28"/>
              </w:rPr>
            </w:pPr>
          </w:p>
        </w:tc>
        <w:tc>
          <w:tcPr>
            <w:tcW w:w="5100" w:type="dxa"/>
          </w:tcPr>
          <w:p w:rsidR="002B4BF3" w:rsidRPr="00620618" w:rsidRDefault="002B4BF3" w:rsidP="002B4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06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Приложение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1</w:t>
            </w:r>
          </w:p>
          <w:p w:rsidR="002B4BF3" w:rsidRPr="00620618" w:rsidRDefault="002B4BF3" w:rsidP="002B4B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06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 Порядку формирования и обеспечения спортивных сборных команд </w:t>
            </w:r>
            <w:r w:rsidRPr="00620618">
              <w:rPr>
                <w:rFonts w:ascii="Times New Roman" w:hAnsi="Times New Roman" w:cs="Times New Roman"/>
                <w:sz w:val="28"/>
                <w:szCs w:val="28"/>
              </w:rPr>
              <w:t xml:space="preserve"> Полтавского сельского поселени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  <w:p w:rsidR="002B4BF3" w:rsidRPr="002B4BF3" w:rsidRDefault="002B4BF3" w:rsidP="002B4BF3">
            <w:pPr>
              <w:spacing w:after="0" w:line="240" w:lineRule="auto"/>
              <w:jc w:val="center"/>
              <w:rPr>
                <w:rStyle w:val="a8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620618">
              <w:rPr>
                <w:rFonts w:ascii="Times New Roman" w:hAnsi="Times New Roman" w:cs="Times New Roman"/>
                <w:sz w:val="28"/>
                <w:szCs w:val="28"/>
              </w:rPr>
              <w:t>Красноармейского района</w:t>
            </w:r>
          </w:p>
        </w:tc>
      </w:tr>
    </w:tbl>
    <w:p w:rsidR="002B4BF3" w:rsidRDefault="002B4BF3" w:rsidP="006206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B4BF3" w:rsidRDefault="002B4BF3" w:rsidP="006206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B4BF3" w:rsidRDefault="002B4BF3" w:rsidP="006206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КРИТЕРИИ</w:t>
      </w:r>
    </w:p>
    <w:p w:rsidR="002B4BF3" w:rsidRDefault="002B4BF3" w:rsidP="006206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B4BF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формирования списков кандидатов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2B4BF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в спортивные сборные команды </w:t>
      </w:r>
    </w:p>
    <w:p w:rsidR="00F14729" w:rsidRPr="002B4BF3" w:rsidRDefault="002B4BF3" w:rsidP="006206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B4BF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 видам спорта прошедшего спортивного сезона</w:t>
      </w:r>
    </w:p>
    <w:p w:rsidR="005024D4" w:rsidRDefault="005024D4" w:rsidP="006206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B4BF3" w:rsidRPr="00620618" w:rsidRDefault="002B4BF3" w:rsidP="006206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a5"/>
        <w:tblW w:w="1034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560"/>
        <w:gridCol w:w="2127"/>
        <w:gridCol w:w="1842"/>
        <w:gridCol w:w="1985"/>
        <w:gridCol w:w="1843"/>
        <w:gridCol w:w="992"/>
      </w:tblGrid>
      <w:tr w:rsidR="00337D98" w:rsidRPr="00620618" w:rsidTr="00337D98">
        <w:tc>
          <w:tcPr>
            <w:tcW w:w="1560" w:type="dxa"/>
            <w:vMerge w:val="restart"/>
            <w:vAlign w:val="center"/>
          </w:tcPr>
          <w:p w:rsidR="005024D4" w:rsidRPr="00620618" w:rsidRDefault="005024D4" w:rsidP="006206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20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Возрастная группа</w:t>
            </w:r>
          </w:p>
        </w:tc>
        <w:tc>
          <w:tcPr>
            <w:tcW w:w="7797" w:type="dxa"/>
            <w:gridSpan w:val="4"/>
            <w:vAlign w:val="center"/>
          </w:tcPr>
          <w:p w:rsidR="005024D4" w:rsidRPr="00620618" w:rsidRDefault="005024D4" w:rsidP="006206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20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Спортивный результат</w:t>
            </w:r>
          </w:p>
        </w:tc>
        <w:tc>
          <w:tcPr>
            <w:tcW w:w="992" w:type="dxa"/>
            <w:vAlign w:val="center"/>
          </w:tcPr>
          <w:p w:rsidR="005024D4" w:rsidRPr="00620618" w:rsidRDefault="005024D4" w:rsidP="006206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20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Виды спорта</w:t>
            </w:r>
          </w:p>
        </w:tc>
      </w:tr>
      <w:tr w:rsidR="00337D98" w:rsidRPr="00620618" w:rsidTr="00337D98">
        <w:tc>
          <w:tcPr>
            <w:tcW w:w="1560" w:type="dxa"/>
            <w:vMerge/>
            <w:vAlign w:val="center"/>
          </w:tcPr>
          <w:p w:rsidR="005024D4" w:rsidRPr="00620618" w:rsidRDefault="005024D4" w:rsidP="006206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5024D4" w:rsidRPr="00620618" w:rsidRDefault="005024D4" w:rsidP="006206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20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Соревнования муниципального уровня</w:t>
            </w:r>
          </w:p>
        </w:tc>
        <w:tc>
          <w:tcPr>
            <w:tcW w:w="1842" w:type="dxa"/>
            <w:vAlign w:val="center"/>
          </w:tcPr>
          <w:p w:rsidR="005024D4" w:rsidRPr="00620618" w:rsidRDefault="005024D4" w:rsidP="006206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20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Региональные соревнования</w:t>
            </w:r>
          </w:p>
        </w:tc>
        <w:tc>
          <w:tcPr>
            <w:tcW w:w="1985" w:type="dxa"/>
            <w:vAlign w:val="center"/>
          </w:tcPr>
          <w:p w:rsidR="005024D4" w:rsidRPr="00620618" w:rsidRDefault="005024D4" w:rsidP="006206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20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Межрегиональные соревнования</w:t>
            </w:r>
          </w:p>
        </w:tc>
        <w:tc>
          <w:tcPr>
            <w:tcW w:w="1843" w:type="dxa"/>
            <w:vAlign w:val="center"/>
          </w:tcPr>
          <w:p w:rsidR="005024D4" w:rsidRPr="00620618" w:rsidRDefault="005024D4" w:rsidP="006206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20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Всероссийские соревнования</w:t>
            </w:r>
          </w:p>
        </w:tc>
        <w:tc>
          <w:tcPr>
            <w:tcW w:w="992" w:type="dxa"/>
            <w:vAlign w:val="center"/>
          </w:tcPr>
          <w:p w:rsidR="005024D4" w:rsidRPr="00620618" w:rsidRDefault="005024D4" w:rsidP="006206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37D98" w:rsidRPr="00620618" w:rsidTr="00337D98">
        <w:tc>
          <w:tcPr>
            <w:tcW w:w="1560" w:type="dxa"/>
          </w:tcPr>
          <w:p w:rsidR="005024D4" w:rsidRPr="00620618" w:rsidRDefault="005024D4" w:rsidP="006206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20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Взрослая</w:t>
            </w:r>
          </w:p>
        </w:tc>
        <w:tc>
          <w:tcPr>
            <w:tcW w:w="2127" w:type="dxa"/>
          </w:tcPr>
          <w:p w:rsidR="005024D4" w:rsidRPr="00620618" w:rsidRDefault="005024D4" w:rsidP="006206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20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место</w:t>
            </w:r>
          </w:p>
        </w:tc>
        <w:tc>
          <w:tcPr>
            <w:tcW w:w="1842" w:type="dxa"/>
          </w:tcPr>
          <w:p w:rsidR="005024D4" w:rsidRPr="00620618" w:rsidRDefault="00337D98" w:rsidP="006206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20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– 3 </w:t>
            </w:r>
            <w:r w:rsidR="005024D4" w:rsidRPr="00620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место</w:t>
            </w:r>
          </w:p>
        </w:tc>
        <w:tc>
          <w:tcPr>
            <w:tcW w:w="1985" w:type="dxa"/>
          </w:tcPr>
          <w:p w:rsidR="005024D4" w:rsidRPr="00620618" w:rsidRDefault="00337D98" w:rsidP="006206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20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– 7</w:t>
            </w:r>
            <w:r w:rsidR="005024D4" w:rsidRPr="00620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место</w:t>
            </w:r>
          </w:p>
        </w:tc>
        <w:tc>
          <w:tcPr>
            <w:tcW w:w="1843" w:type="dxa"/>
          </w:tcPr>
          <w:p w:rsidR="005024D4" w:rsidRPr="00620618" w:rsidRDefault="00337D98" w:rsidP="006206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20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– 20 место </w:t>
            </w:r>
          </w:p>
        </w:tc>
        <w:tc>
          <w:tcPr>
            <w:tcW w:w="992" w:type="dxa"/>
          </w:tcPr>
          <w:p w:rsidR="005024D4" w:rsidRPr="00620618" w:rsidRDefault="005024D4" w:rsidP="006206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37D98" w:rsidRPr="00620618" w:rsidTr="00337D98">
        <w:tc>
          <w:tcPr>
            <w:tcW w:w="1560" w:type="dxa"/>
          </w:tcPr>
          <w:p w:rsidR="005024D4" w:rsidRPr="00620618" w:rsidRDefault="005024D4" w:rsidP="006206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20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Юниорская</w:t>
            </w:r>
          </w:p>
        </w:tc>
        <w:tc>
          <w:tcPr>
            <w:tcW w:w="2127" w:type="dxa"/>
          </w:tcPr>
          <w:p w:rsidR="005024D4" w:rsidRPr="00620618" w:rsidRDefault="00337D98" w:rsidP="006206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20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– 2 место</w:t>
            </w:r>
          </w:p>
        </w:tc>
        <w:tc>
          <w:tcPr>
            <w:tcW w:w="1842" w:type="dxa"/>
          </w:tcPr>
          <w:p w:rsidR="005024D4" w:rsidRPr="00620618" w:rsidRDefault="00337D98" w:rsidP="006206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20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– 5 место</w:t>
            </w:r>
          </w:p>
        </w:tc>
        <w:tc>
          <w:tcPr>
            <w:tcW w:w="1985" w:type="dxa"/>
          </w:tcPr>
          <w:p w:rsidR="005024D4" w:rsidRPr="00620618" w:rsidRDefault="00337D98" w:rsidP="006206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20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– 10 место</w:t>
            </w:r>
          </w:p>
        </w:tc>
        <w:tc>
          <w:tcPr>
            <w:tcW w:w="1843" w:type="dxa"/>
          </w:tcPr>
          <w:p w:rsidR="005024D4" w:rsidRPr="00620618" w:rsidRDefault="00337D98" w:rsidP="006206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20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1 -25 место</w:t>
            </w:r>
          </w:p>
        </w:tc>
        <w:tc>
          <w:tcPr>
            <w:tcW w:w="992" w:type="dxa"/>
          </w:tcPr>
          <w:p w:rsidR="005024D4" w:rsidRPr="00620618" w:rsidRDefault="005024D4" w:rsidP="006206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37D98" w:rsidRPr="00620618" w:rsidTr="00337D98">
        <w:tc>
          <w:tcPr>
            <w:tcW w:w="1560" w:type="dxa"/>
          </w:tcPr>
          <w:p w:rsidR="005024D4" w:rsidRPr="00620618" w:rsidRDefault="005024D4" w:rsidP="006206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20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Юношеская</w:t>
            </w:r>
          </w:p>
        </w:tc>
        <w:tc>
          <w:tcPr>
            <w:tcW w:w="2127" w:type="dxa"/>
          </w:tcPr>
          <w:p w:rsidR="005024D4" w:rsidRPr="00620618" w:rsidRDefault="00337D98" w:rsidP="006206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20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– 3 место</w:t>
            </w:r>
          </w:p>
        </w:tc>
        <w:tc>
          <w:tcPr>
            <w:tcW w:w="1842" w:type="dxa"/>
          </w:tcPr>
          <w:p w:rsidR="005024D4" w:rsidRPr="00620618" w:rsidRDefault="00337D98" w:rsidP="006206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20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– 7 место</w:t>
            </w:r>
          </w:p>
        </w:tc>
        <w:tc>
          <w:tcPr>
            <w:tcW w:w="1985" w:type="dxa"/>
          </w:tcPr>
          <w:p w:rsidR="005024D4" w:rsidRPr="00620618" w:rsidRDefault="00337D98" w:rsidP="006206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20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– 15 место</w:t>
            </w:r>
          </w:p>
        </w:tc>
        <w:tc>
          <w:tcPr>
            <w:tcW w:w="1843" w:type="dxa"/>
          </w:tcPr>
          <w:p w:rsidR="005024D4" w:rsidRPr="00620618" w:rsidRDefault="00337D98" w:rsidP="006206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20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– 30 место</w:t>
            </w:r>
          </w:p>
        </w:tc>
        <w:tc>
          <w:tcPr>
            <w:tcW w:w="992" w:type="dxa"/>
          </w:tcPr>
          <w:p w:rsidR="005024D4" w:rsidRPr="00620618" w:rsidRDefault="005024D4" w:rsidP="006206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5024D4" w:rsidRPr="00620618" w:rsidRDefault="005024D4" w:rsidP="006206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024D4" w:rsidRPr="00620618" w:rsidRDefault="005024D4" w:rsidP="006206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14729" w:rsidRPr="00620618" w:rsidRDefault="00F14729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4729" w:rsidRPr="00620618" w:rsidRDefault="00F14729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4729" w:rsidRPr="00620618" w:rsidRDefault="00F14729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4729" w:rsidRPr="00620618" w:rsidRDefault="00F14729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4729" w:rsidRPr="00620618" w:rsidRDefault="00F14729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4729" w:rsidRPr="00620618" w:rsidRDefault="00F14729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4729" w:rsidRPr="00620618" w:rsidRDefault="00F14729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4729" w:rsidRPr="00620618" w:rsidRDefault="00F14729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1CB8" w:rsidRPr="00620618" w:rsidRDefault="00BB1CB8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1CB8" w:rsidRDefault="00BB1CB8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4BF3" w:rsidRDefault="002B4BF3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4BF3" w:rsidRDefault="002B4BF3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4BF3" w:rsidRDefault="002B4BF3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4BF3" w:rsidRDefault="002B4BF3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4BF3" w:rsidRDefault="002B4BF3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4BF3" w:rsidRDefault="002B4BF3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4BF3" w:rsidRDefault="002B4BF3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4BF3" w:rsidRDefault="002B4BF3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4BF3" w:rsidRDefault="002B4BF3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4BF3" w:rsidRDefault="002B4BF3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4BF3" w:rsidRDefault="002B4BF3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4BF3" w:rsidRDefault="002B4BF3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4BF3" w:rsidRPr="00620618" w:rsidRDefault="002B4BF3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4729" w:rsidRPr="00620618" w:rsidRDefault="00F14729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00" w:type="dxa"/>
        <w:tblInd w:w="108" w:type="dxa"/>
        <w:tblLook w:val="01E0" w:firstRow="1" w:lastRow="1" w:firstColumn="1" w:lastColumn="1" w:noHBand="0" w:noVBand="0"/>
      </w:tblPr>
      <w:tblGrid>
        <w:gridCol w:w="4500"/>
        <w:gridCol w:w="5100"/>
      </w:tblGrid>
      <w:tr w:rsidR="002B4BF3" w:rsidRPr="00620618" w:rsidTr="002A16E2">
        <w:tc>
          <w:tcPr>
            <w:tcW w:w="4500" w:type="dxa"/>
          </w:tcPr>
          <w:p w:rsidR="002B4BF3" w:rsidRPr="00620618" w:rsidRDefault="002B4BF3" w:rsidP="002A16E2">
            <w:pPr>
              <w:suppressAutoHyphens/>
              <w:spacing w:after="0" w:line="240" w:lineRule="auto"/>
              <w:rPr>
                <w:rStyle w:val="a8"/>
                <w:rFonts w:ascii="Times New Roman" w:hAnsi="Times New Roman"/>
                <w:b w:val="0"/>
                <w:bCs/>
                <w:sz w:val="28"/>
                <w:szCs w:val="28"/>
              </w:rPr>
            </w:pPr>
          </w:p>
          <w:p w:rsidR="002B4BF3" w:rsidRPr="00620618" w:rsidRDefault="002B4BF3" w:rsidP="002A16E2">
            <w:pPr>
              <w:suppressAutoHyphens/>
              <w:spacing w:after="0" w:line="240" w:lineRule="auto"/>
              <w:rPr>
                <w:rStyle w:val="a8"/>
                <w:rFonts w:ascii="Times New Roman" w:hAnsi="Times New Roman"/>
                <w:b w:val="0"/>
                <w:bCs/>
                <w:sz w:val="28"/>
                <w:szCs w:val="28"/>
              </w:rPr>
            </w:pPr>
          </w:p>
          <w:p w:rsidR="002B4BF3" w:rsidRPr="00620618" w:rsidRDefault="002B4BF3" w:rsidP="002A16E2">
            <w:pPr>
              <w:suppressAutoHyphens/>
              <w:spacing w:after="0" w:line="240" w:lineRule="auto"/>
              <w:rPr>
                <w:rStyle w:val="a8"/>
                <w:rFonts w:ascii="Times New Roman" w:hAnsi="Times New Roman"/>
                <w:b w:val="0"/>
                <w:bCs/>
                <w:sz w:val="28"/>
                <w:szCs w:val="28"/>
              </w:rPr>
            </w:pPr>
          </w:p>
        </w:tc>
        <w:tc>
          <w:tcPr>
            <w:tcW w:w="5100" w:type="dxa"/>
          </w:tcPr>
          <w:p w:rsidR="002B4BF3" w:rsidRPr="00620618" w:rsidRDefault="002B4BF3" w:rsidP="002A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06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Приложение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2</w:t>
            </w:r>
          </w:p>
          <w:p w:rsidR="002B4BF3" w:rsidRPr="00620618" w:rsidRDefault="002B4BF3" w:rsidP="002A1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06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 Порядку формирования и обеспечения спортивных сборных команд </w:t>
            </w:r>
            <w:r w:rsidRPr="00620618">
              <w:rPr>
                <w:rFonts w:ascii="Times New Roman" w:hAnsi="Times New Roman" w:cs="Times New Roman"/>
                <w:sz w:val="28"/>
                <w:szCs w:val="28"/>
              </w:rPr>
              <w:t xml:space="preserve"> Полтавского сельского поселени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  <w:p w:rsidR="002B4BF3" w:rsidRPr="002B4BF3" w:rsidRDefault="002B4BF3" w:rsidP="002B4BF3">
            <w:pPr>
              <w:spacing w:after="0" w:line="240" w:lineRule="auto"/>
              <w:jc w:val="center"/>
              <w:rPr>
                <w:rStyle w:val="a8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620618">
              <w:rPr>
                <w:rFonts w:ascii="Times New Roman" w:hAnsi="Times New Roman" w:cs="Times New Roman"/>
                <w:sz w:val="28"/>
                <w:szCs w:val="28"/>
              </w:rPr>
              <w:t>Красноармейского района</w:t>
            </w:r>
          </w:p>
        </w:tc>
      </w:tr>
    </w:tbl>
    <w:p w:rsidR="00F14729" w:rsidRPr="00620618" w:rsidRDefault="00F14729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4729" w:rsidRPr="00620618" w:rsidRDefault="00F14729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4729" w:rsidRPr="002B4BF3" w:rsidRDefault="002B4BF3" w:rsidP="006206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B4BF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ФОРМА</w:t>
      </w:r>
    </w:p>
    <w:p w:rsidR="002B4BF3" w:rsidRDefault="002B4BF3" w:rsidP="002B4B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B4BF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списков кандидатов в спортивные сборные команды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F14729" w:rsidRPr="00620618" w:rsidRDefault="002B4BF3" w:rsidP="002B4BF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Полтавского сельского поселения Красноармейского района</w:t>
      </w:r>
    </w:p>
    <w:p w:rsidR="00635EFC" w:rsidRPr="00620618" w:rsidRDefault="00635EFC" w:rsidP="006206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635EFC" w:rsidRPr="00620618" w:rsidRDefault="00635EFC" w:rsidP="006206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35EFC" w:rsidRPr="00620618" w:rsidRDefault="00F14729" w:rsidP="006206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Список кандидатов в спортивные сборные команды </w:t>
      </w:r>
    </w:p>
    <w:p w:rsidR="00F14729" w:rsidRPr="00620618" w:rsidRDefault="00635EFC" w:rsidP="006206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Полтавского сельского поселения</w:t>
      </w:r>
      <w:r w:rsidR="002B4B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Красноармейского района</w:t>
      </w:r>
    </w:p>
    <w:p w:rsidR="00635EFC" w:rsidRPr="00620618" w:rsidRDefault="00F14729" w:rsidP="006206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="00635EFC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_____________________________________ на 20___ год</w:t>
      </w:r>
    </w:p>
    <w:p w:rsidR="00F14729" w:rsidRPr="00620618" w:rsidRDefault="002B4BF3" w:rsidP="002B4BF3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                                 </w:t>
      </w:r>
      <w:r w:rsidR="00635EFC" w:rsidRPr="0062061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="00F14729" w:rsidRPr="0062061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(наименование вида спорта)</w:t>
      </w:r>
    </w:p>
    <w:p w:rsidR="00635EFC" w:rsidRPr="00620618" w:rsidRDefault="00635EFC" w:rsidP="0062061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635EFC" w:rsidRPr="00620618" w:rsidRDefault="00635EFC" w:rsidP="006206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35EFC" w:rsidRPr="00620618" w:rsidRDefault="00F14729" w:rsidP="006206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тре</w:t>
      </w:r>
      <w:r w:rsidR="00635EFC"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620618">
        <w:rPr>
          <w:rFonts w:ascii="Times New Roman" w:eastAsia="Times New Roman" w:hAnsi="Times New Roman" w:cs="Times New Roman"/>
          <w:color w:val="000000"/>
          <w:sz w:val="28"/>
          <w:szCs w:val="28"/>
        </w:rPr>
        <w:t>еры и специалисты, работающие с командой:</w:t>
      </w:r>
    </w:p>
    <w:tbl>
      <w:tblPr>
        <w:tblStyle w:val="a5"/>
        <w:tblW w:w="10349" w:type="dxa"/>
        <w:tblInd w:w="-318" w:type="dxa"/>
        <w:tblLook w:val="04A0" w:firstRow="1" w:lastRow="0" w:firstColumn="1" w:lastColumn="0" w:noHBand="0" w:noVBand="1"/>
      </w:tblPr>
      <w:tblGrid>
        <w:gridCol w:w="852"/>
        <w:gridCol w:w="1275"/>
        <w:gridCol w:w="1276"/>
        <w:gridCol w:w="2268"/>
        <w:gridCol w:w="1701"/>
        <w:gridCol w:w="2977"/>
      </w:tblGrid>
      <w:tr w:rsidR="00635EFC" w:rsidRPr="00620618" w:rsidTr="00635EFC">
        <w:tc>
          <w:tcPr>
            <w:tcW w:w="852" w:type="dxa"/>
            <w:vAlign w:val="center"/>
          </w:tcPr>
          <w:p w:rsidR="00635EFC" w:rsidRPr="00620618" w:rsidRDefault="00635EFC" w:rsidP="00620618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620618">
              <w:rPr>
                <w:rFonts w:ascii="Times New Roman" w:eastAsia="Times New Roman" w:hAnsi="Times New Roman" w:cs="Times New Roman"/>
                <w:sz w:val="21"/>
                <w:szCs w:val="21"/>
              </w:rPr>
              <w:t>№</w:t>
            </w:r>
          </w:p>
        </w:tc>
        <w:tc>
          <w:tcPr>
            <w:tcW w:w="1275" w:type="dxa"/>
            <w:vAlign w:val="center"/>
          </w:tcPr>
          <w:p w:rsidR="00635EFC" w:rsidRPr="00620618" w:rsidRDefault="00635EFC" w:rsidP="00620618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620618">
              <w:rPr>
                <w:rFonts w:ascii="Times New Roman" w:eastAsia="Times New Roman" w:hAnsi="Times New Roman" w:cs="Times New Roman"/>
                <w:sz w:val="21"/>
                <w:szCs w:val="21"/>
              </w:rPr>
              <w:t>Фамилия, Имя, Отчества</w:t>
            </w:r>
          </w:p>
        </w:tc>
        <w:tc>
          <w:tcPr>
            <w:tcW w:w="1276" w:type="dxa"/>
            <w:vAlign w:val="center"/>
          </w:tcPr>
          <w:p w:rsidR="00635EFC" w:rsidRPr="00620618" w:rsidRDefault="00635EFC" w:rsidP="00620618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620618">
              <w:rPr>
                <w:rFonts w:ascii="Times New Roman" w:eastAsia="Times New Roman" w:hAnsi="Times New Roman" w:cs="Times New Roman"/>
                <w:sz w:val="21"/>
                <w:szCs w:val="21"/>
              </w:rPr>
              <w:t>Дата рождения</w:t>
            </w:r>
          </w:p>
        </w:tc>
        <w:tc>
          <w:tcPr>
            <w:tcW w:w="2268" w:type="dxa"/>
            <w:vAlign w:val="center"/>
          </w:tcPr>
          <w:p w:rsidR="00635EFC" w:rsidRPr="00620618" w:rsidRDefault="00635EFC" w:rsidP="00620618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620618">
              <w:rPr>
                <w:rFonts w:ascii="Times New Roman" w:eastAsia="Times New Roman" w:hAnsi="Times New Roman" w:cs="Times New Roman"/>
                <w:sz w:val="21"/>
                <w:szCs w:val="21"/>
              </w:rPr>
              <w:t>Спортивное звание, разряд, категория</w:t>
            </w:r>
          </w:p>
        </w:tc>
        <w:tc>
          <w:tcPr>
            <w:tcW w:w="1701" w:type="dxa"/>
            <w:vAlign w:val="center"/>
          </w:tcPr>
          <w:p w:rsidR="00635EFC" w:rsidRPr="00620618" w:rsidRDefault="00635EFC" w:rsidP="00620618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620618">
              <w:rPr>
                <w:rFonts w:ascii="Times New Roman" w:eastAsia="Times New Roman" w:hAnsi="Times New Roman" w:cs="Times New Roman"/>
                <w:sz w:val="21"/>
                <w:szCs w:val="21"/>
              </w:rPr>
              <w:t>Должность в команде</w:t>
            </w:r>
          </w:p>
        </w:tc>
        <w:tc>
          <w:tcPr>
            <w:tcW w:w="2977" w:type="dxa"/>
            <w:vAlign w:val="center"/>
          </w:tcPr>
          <w:p w:rsidR="00635EFC" w:rsidRPr="00620618" w:rsidRDefault="00635EFC" w:rsidP="00620618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620618">
              <w:rPr>
                <w:rFonts w:ascii="Times New Roman" w:eastAsia="Times New Roman" w:hAnsi="Times New Roman" w:cs="Times New Roman"/>
                <w:sz w:val="21"/>
                <w:szCs w:val="21"/>
              </w:rPr>
              <w:t>Основное место работы, контактные телефоны, электронный адрес</w:t>
            </w:r>
          </w:p>
        </w:tc>
      </w:tr>
      <w:tr w:rsidR="00635EFC" w:rsidRPr="00620618" w:rsidTr="00635EFC">
        <w:tc>
          <w:tcPr>
            <w:tcW w:w="852" w:type="dxa"/>
            <w:vAlign w:val="center"/>
          </w:tcPr>
          <w:p w:rsidR="00635EFC" w:rsidRPr="00620618" w:rsidRDefault="00635EFC" w:rsidP="00620618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620618">
              <w:rPr>
                <w:rFonts w:ascii="Times New Roman" w:eastAsia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275" w:type="dxa"/>
            <w:vAlign w:val="center"/>
          </w:tcPr>
          <w:p w:rsidR="00635EFC" w:rsidRPr="00620618" w:rsidRDefault="00635EFC" w:rsidP="00620618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620618">
              <w:rPr>
                <w:rFonts w:ascii="Times New Roman" w:eastAsia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276" w:type="dxa"/>
            <w:vAlign w:val="center"/>
          </w:tcPr>
          <w:p w:rsidR="00635EFC" w:rsidRPr="00620618" w:rsidRDefault="00635EFC" w:rsidP="00620618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620618">
              <w:rPr>
                <w:rFonts w:ascii="Times New Roman" w:eastAsia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268" w:type="dxa"/>
            <w:vAlign w:val="center"/>
          </w:tcPr>
          <w:p w:rsidR="00635EFC" w:rsidRPr="00620618" w:rsidRDefault="00635EFC" w:rsidP="00620618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620618">
              <w:rPr>
                <w:rFonts w:ascii="Times New Roman" w:eastAsia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1701" w:type="dxa"/>
            <w:vAlign w:val="center"/>
          </w:tcPr>
          <w:p w:rsidR="00635EFC" w:rsidRPr="00620618" w:rsidRDefault="00635EFC" w:rsidP="00620618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620618">
              <w:rPr>
                <w:rFonts w:ascii="Times New Roman" w:eastAsia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77" w:type="dxa"/>
            <w:vAlign w:val="center"/>
          </w:tcPr>
          <w:p w:rsidR="00635EFC" w:rsidRPr="00620618" w:rsidRDefault="00635EFC" w:rsidP="00620618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620618">
              <w:rPr>
                <w:rFonts w:ascii="Times New Roman" w:eastAsia="Times New Roman" w:hAnsi="Times New Roman" w:cs="Times New Roman"/>
                <w:sz w:val="21"/>
                <w:szCs w:val="21"/>
              </w:rPr>
              <w:t>6</w:t>
            </w:r>
          </w:p>
        </w:tc>
      </w:tr>
      <w:tr w:rsidR="00635EFC" w:rsidRPr="00620618" w:rsidTr="00635EFC">
        <w:tc>
          <w:tcPr>
            <w:tcW w:w="852" w:type="dxa"/>
            <w:vAlign w:val="center"/>
          </w:tcPr>
          <w:p w:rsidR="00635EFC" w:rsidRPr="00620618" w:rsidRDefault="00635EFC" w:rsidP="00620618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635EFC" w:rsidRPr="00620618" w:rsidRDefault="00635EFC" w:rsidP="00620618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635EFC" w:rsidRPr="00620618" w:rsidRDefault="00635EFC" w:rsidP="00620618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635EFC" w:rsidRPr="00620618" w:rsidRDefault="00635EFC" w:rsidP="00620618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635EFC" w:rsidRPr="00620618" w:rsidRDefault="00635EFC" w:rsidP="00620618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:rsidR="00635EFC" w:rsidRPr="00620618" w:rsidRDefault="00635EFC" w:rsidP="00620618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635EFC" w:rsidRPr="00620618" w:rsidTr="00635EFC">
        <w:tc>
          <w:tcPr>
            <w:tcW w:w="852" w:type="dxa"/>
            <w:vAlign w:val="center"/>
          </w:tcPr>
          <w:p w:rsidR="00635EFC" w:rsidRPr="00620618" w:rsidRDefault="00635EFC" w:rsidP="00620618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635EFC" w:rsidRPr="00620618" w:rsidRDefault="00635EFC" w:rsidP="00620618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635EFC" w:rsidRPr="00620618" w:rsidRDefault="00635EFC" w:rsidP="00620618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635EFC" w:rsidRPr="00620618" w:rsidRDefault="00635EFC" w:rsidP="00620618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635EFC" w:rsidRPr="00620618" w:rsidRDefault="00635EFC" w:rsidP="00620618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:rsidR="00635EFC" w:rsidRPr="00620618" w:rsidRDefault="00635EFC" w:rsidP="00620618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</w:tbl>
    <w:p w:rsidR="00635EFC" w:rsidRPr="00620618" w:rsidRDefault="00635EFC" w:rsidP="006206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35EFC" w:rsidRPr="00620618" w:rsidRDefault="00635EFC" w:rsidP="0062061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20618">
        <w:rPr>
          <w:rFonts w:ascii="Times New Roman" w:eastAsia="Times New Roman" w:hAnsi="Times New Roman" w:cs="Times New Roman"/>
          <w:sz w:val="28"/>
          <w:szCs w:val="28"/>
        </w:rPr>
        <w:t>мужчины, женщины:</w:t>
      </w:r>
    </w:p>
    <w:tbl>
      <w:tblPr>
        <w:tblStyle w:val="a5"/>
        <w:tblW w:w="1034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6"/>
        <w:gridCol w:w="1276"/>
        <w:gridCol w:w="1134"/>
        <w:gridCol w:w="1134"/>
        <w:gridCol w:w="1418"/>
        <w:gridCol w:w="1549"/>
        <w:gridCol w:w="1286"/>
        <w:gridCol w:w="992"/>
        <w:gridCol w:w="1134"/>
      </w:tblGrid>
      <w:tr w:rsidR="00635EFC" w:rsidRPr="00620618" w:rsidTr="00635EFC">
        <w:tc>
          <w:tcPr>
            <w:tcW w:w="426" w:type="dxa"/>
            <w:vAlign w:val="center"/>
          </w:tcPr>
          <w:p w:rsidR="00635EFC" w:rsidRPr="00620618" w:rsidRDefault="00635EFC" w:rsidP="00620618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620618">
              <w:rPr>
                <w:rFonts w:ascii="Times New Roman" w:eastAsia="Times New Roman" w:hAnsi="Times New Roman" w:cs="Times New Roman"/>
                <w:sz w:val="21"/>
                <w:szCs w:val="21"/>
              </w:rPr>
              <w:t>№</w:t>
            </w:r>
          </w:p>
        </w:tc>
        <w:tc>
          <w:tcPr>
            <w:tcW w:w="1276" w:type="dxa"/>
            <w:vAlign w:val="center"/>
          </w:tcPr>
          <w:p w:rsidR="00635EFC" w:rsidRPr="00620618" w:rsidRDefault="00635EFC" w:rsidP="00620618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620618">
              <w:rPr>
                <w:rFonts w:ascii="Times New Roman" w:eastAsia="Times New Roman" w:hAnsi="Times New Roman" w:cs="Times New Roman"/>
                <w:sz w:val="21"/>
                <w:szCs w:val="21"/>
              </w:rPr>
              <w:t>Вид программы</w:t>
            </w:r>
          </w:p>
        </w:tc>
        <w:tc>
          <w:tcPr>
            <w:tcW w:w="1134" w:type="dxa"/>
            <w:vAlign w:val="center"/>
          </w:tcPr>
          <w:p w:rsidR="00635EFC" w:rsidRPr="00620618" w:rsidRDefault="00635EFC" w:rsidP="00620618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620618">
              <w:rPr>
                <w:rFonts w:ascii="Times New Roman" w:eastAsia="Times New Roman" w:hAnsi="Times New Roman" w:cs="Times New Roman"/>
                <w:sz w:val="21"/>
                <w:szCs w:val="21"/>
              </w:rPr>
              <w:t>Фамилия, Имя, Отчества</w:t>
            </w:r>
          </w:p>
        </w:tc>
        <w:tc>
          <w:tcPr>
            <w:tcW w:w="1134" w:type="dxa"/>
            <w:vAlign w:val="center"/>
          </w:tcPr>
          <w:p w:rsidR="00635EFC" w:rsidRPr="00620618" w:rsidRDefault="00635EFC" w:rsidP="00620618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620618">
              <w:rPr>
                <w:rFonts w:ascii="Times New Roman" w:eastAsia="Times New Roman" w:hAnsi="Times New Roman" w:cs="Times New Roman"/>
                <w:sz w:val="21"/>
                <w:szCs w:val="21"/>
              </w:rPr>
              <w:t>Дата рождения</w:t>
            </w:r>
          </w:p>
        </w:tc>
        <w:tc>
          <w:tcPr>
            <w:tcW w:w="1418" w:type="dxa"/>
            <w:vAlign w:val="center"/>
          </w:tcPr>
          <w:p w:rsidR="00635EFC" w:rsidRPr="00620618" w:rsidRDefault="00635EFC" w:rsidP="00620618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620618">
              <w:rPr>
                <w:rFonts w:ascii="Times New Roman" w:eastAsia="Times New Roman" w:hAnsi="Times New Roman" w:cs="Times New Roman"/>
                <w:sz w:val="21"/>
                <w:szCs w:val="21"/>
              </w:rPr>
              <w:t>Спортивное звание, разряд</w:t>
            </w:r>
          </w:p>
        </w:tc>
        <w:tc>
          <w:tcPr>
            <w:tcW w:w="1549" w:type="dxa"/>
            <w:vAlign w:val="center"/>
          </w:tcPr>
          <w:p w:rsidR="00635EFC" w:rsidRPr="00620618" w:rsidRDefault="00635EFC" w:rsidP="00620618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620618">
              <w:rPr>
                <w:rFonts w:ascii="Times New Roman" w:eastAsia="Times New Roman" w:hAnsi="Times New Roman" w:cs="Times New Roman"/>
                <w:sz w:val="21"/>
                <w:szCs w:val="21"/>
              </w:rPr>
              <w:t>Наименование организации</w:t>
            </w:r>
          </w:p>
        </w:tc>
        <w:tc>
          <w:tcPr>
            <w:tcW w:w="1286" w:type="dxa"/>
          </w:tcPr>
          <w:p w:rsidR="00635EFC" w:rsidRPr="00620618" w:rsidRDefault="00635EFC" w:rsidP="00620618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620618">
              <w:rPr>
                <w:rFonts w:ascii="Times New Roman" w:eastAsia="Times New Roman" w:hAnsi="Times New Roman" w:cs="Times New Roman"/>
                <w:sz w:val="21"/>
                <w:szCs w:val="21"/>
              </w:rPr>
              <w:t>Состав (основной, резервный)</w:t>
            </w:r>
          </w:p>
        </w:tc>
        <w:tc>
          <w:tcPr>
            <w:tcW w:w="992" w:type="dxa"/>
          </w:tcPr>
          <w:p w:rsidR="00635EFC" w:rsidRPr="00620618" w:rsidRDefault="00635EFC" w:rsidP="00620618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620618">
              <w:rPr>
                <w:rFonts w:ascii="Times New Roman" w:eastAsia="Times New Roman" w:hAnsi="Times New Roman" w:cs="Times New Roman"/>
                <w:sz w:val="21"/>
                <w:szCs w:val="21"/>
              </w:rPr>
              <w:t>Личный тренер</w:t>
            </w:r>
          </w:p>
        </w:tc>
        <w:tc>
          <w:tcPr>
            <w:tcW w:w="1134" w:type="dxa"/>
          </w:tcPr>
          <w:p w:rsidR="00635EFC" w:rsidRPr="00620618" w:rsidRDefault="00635EFC" w:rsidP="00620618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620618">
              <w:rPr>
                <w:rFonts w:ascii="Times New Roman" w:eastAsia="Times New Roman" w:hAnsi="Times New Roman" w:cs="Times New Roman"/>
                <w:sz w:val="21"/>
                <w:szCs w:val="21"/>
              </w:rPr>
              <w:t>Высший результат сезона</w:t>
            </w:r>
          </w:p>
        </w:tc>
      </w:tr>
      <w:tr w:rsidR="00635EFC" w:rsidRPr="00620618" w:rsidTr="00635EFC">
        <w:tc>
          <w:tcPr>
            <w:tcW w:w="426" w:type="dxa"/>
            <w:vAlign w:val="center"/>
          </w:tcPr>
          <w:p w:rsidR="00635EFC" w:rsidRPr="00620618" w:rsidRDefault="00635EFC" w:rsidP="00620618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620618">
              <w:rPr>
                <w:rFonts w:ascii="Times New Roman" w:eastAsia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276" w:type="dxa"/>
            <w:vAlign w:val="center"/>
          </w:tcPr>
          <w:p w:rsidR="00635EFC" w:rsidRPr="00620618" w:rsidRDefault="00635EFC" w:rsidP="00620618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620618">
              <w:rPr>
                <w:rFonts w:ascii="Times New Roman" w:eastAsia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134" w:type="dxa"/>
            <w:vAlign w:val="center"/>
          </w:tcPr>
          <w:p w:rsidR="00635EFC" w:rsidRPr="00620618" w:rsidRDefault="00635EFC" w:rsidP="00620618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620618">
              <w:rPr>
                <w:rFonts w:ascii="Times New Roman" w:eastAsia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134" w:type="dxa"/>
            <w:vAlign w:val="center"/>
          </w:tcPr>
          <w:p w:rsidR="00635EFC" w:rsidRPr="00620618" w:rsidRDefault="00635EFC" w:rsidP="00620618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620618">
              <w:rPr>
                <w:rFonts w:ascii="Times New Roman" w:eastAsia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1418" w:type="dxa"/>
            <w:vAlign w:val="center"/>
          </w:tcPr>
          <w:p w:rsidR="00635EFC" w:rsidRPr="00620618" w:rsidRDefault="00635EFC" w:rsidP="00620618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620618">
              <w:rPr>
                <w:rFonts w:ascii="Times New Roman" w:eastAsia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1549" w:type="dxa"/>
            <w:vAlign w:val="center"/>
          </w:tcPr>
          <w:p w:rsidR="00635EFC" w:rsidRPr="00620618" w:rsidRDefault="00635EFC" w:rsidP="00620618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620618">
              <w:rPr>
                <w:rFonts w:ascii="Times New Roman" w:eastAsia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1286" w:type="dxa"/>
          </w:tcPr>
          <w:p w:rsidR="00635EFC" w:rsidRPr="00620618" w:rsidRDefault="00635EFC" w:rsidP="00620618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620618">
              <w:rPr>
                <w:rFonts w:ascii="Times New Roman" w:eastAsia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992" w:type="dxa"/>
          </w:tcPr>
          <w:p w:rsidR="00635EFC" w:rsidRPr="00620618" w:rsidRDefault="00635EFC" w:rsidP="00620618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620618">
              <w:rPr>
                <w:rFonts w:ascii="Times New Roman" w:eastAsia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1134" w:type="dxa"/>
          </w:tcPr>
          <w:p w:rsidR="00635EFC" w:rsidRPr="00620618" w:rsidRDefault="00635EFC" w:rsidP="00620618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620618">
              <w:rPr>
                <w:rFonts w:ascii="Times New Roman" w:eastAsia="Times New Roman" w:hAnsi="Times New Roman" w:cs="Times New Roman"/>
                <w:sz w:val="21"/>
                <w:szCs w:val="21"/>
              </w:rPr>
              <w:t>9</w:t>
            </w:r>
          </w:p>
        </w:tc>
      </w:tr>
      <w:tr w:rsidR="00635EFC" w:rsidRPr="00620618" w:rsidTr="00635EFC">
        <w:tc>
          <w:tcPr>
            <w:tcW w:w="426" w:type="dxa"/>
            <w:vAlign w:val="center"/>
          </w:tcPr>
          <w:p w:rsidR="00635EFC" w:rsidRPr="00620618" w:rsidRDefault="00635EFC" w:rsidP="00620618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635EFC" w:rsidRPr="00620618" w:rsidRDefault="00635EFC" w:rsidP="00620618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35EFC" w:rsidRPr="00620618" w:rsidRDefault="00635EFC" w:rsidP="00620618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35EFC" w:rsidRPr="00620618" w:rsidRDefault="00635EFC" w:rsidP="00620618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635EFC" w:rsidRPr="00620618" w:rsidRDefault="00635EFC" w:rsidP="00620618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549" w:type="dxa"/>
            <w:vAlign w:val="center"/>
          </w:tcPr>
          <w:p w:rsidR="00635EFC" w:rsidRPr="00620618" w:rsidRDefault="00635EFC" w:rsidP="00620618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286" w:type="dxa"/>
          </w:tcPr>
          <w:p w:rsidR="00635EFC" w:rsidRPr="00620618" w:rsidRDefault="00635EFC" w:rsidP="00620618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992" w:type="dxa"/>
          </w:tcPr>
          <w:p w:rsidR="00635EFC" w:rsidRPr="00620618" w:rsidRDefault="00635EFC" w:rsidP="00620618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</w:tcPr>
          <w:p w:rsidR="00635EFC" w:rsidRPr="00620618" w:rsidRDefault="00635EFC" w:rsidP="00620618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635EFC" w:rsidRPr="00620618" w:rsidTr="00635EFC">
        <w:tc>
          <w:tcPr>
            <w:tcW w:w="426" w:type="dxa"/>
            <w:vAlign w:val="center"/>
          </w:tcPr>
          <w:p w:rsidR="00635EFC" w:rsidRPr="00620618" w:rsidRDefault="00635EFC" w:rsidP="00620618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635EFC" w:rsidRPr="00620618" w:rsidRDefault="00635EFC" w:rsidP="00620618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35EFC" w:rsidRPr="00620618" w:rsidRDefault="00635EFC" w:rsidP="00620618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35EFC" w:rsidRPr="00620618" w:rsidRDefault="00635EFC" w:rsidP="00620618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635EFC" w:rsidRPr="00620618" w:rsidRDefault="00635EFC" w:rsidP="00620618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549" w:type="dxa"/>
            <w:vAlign w:val="center"/>
          </w:tcPr>
          <w:p w:rsidR="00635EFC" w:rsidRPr="00620618" w:rsidRDefault="00635EFC" w:rsidP="00620618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286" w:type="dxa"/>
          </w:tcPr>
          <w:p w:rsidR="00635EFC" w:rsidRPr="00620618" w:rsidRDefault="00635EFC" w:rsidP="00620618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992" w:type="dxa"/>
          </w:tcPr>
          <w:p w:rsidR="00635EFC" w:rsidRPr="00620618" w:rsidRDefault="00635EFC" w:rsidP="00620618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</w:tcPr>
          <w:p w:rsidR="00635EFC" w:rsidRPr="00620618" w:rsidRDefault="00635EFC" w:rsidP="00620618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</w:tbl>
    <w:p w:rsidR="00635EFC" w:rsidRPr="00620618" w:rsidRDefault="00635EFC" w:rsidP="006206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27B9A" w:rsidRPr="00620618" w:rsidRDefault="00827B9A" w:rsidP="0062061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20618">
        <w:rPr>
          <w:rFonts w:ascii="Times New Roman" w:eastAsia="Times New Roman" w:hAnsi="Times New Roman" w:cs="Times New Roman"/>
          <w:sz w:val="28"/>
          <w:szCs w:val="28"/>
        </w:rPr>
        <w:t>Юниоры, юниорки:</w:t>
      </w:r>
    </w:p>
    <w:tbl>
      <w:tblPr>
        <w:tblStyle w:val="a5"/>
        <w:tblW w:w="1034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6"/>
        <w:gridCol w:w="1276"/>
        <w:gridCol w:w="1134"/>
        <w:gridCol w:w="1134"/>
        <w:gridCol w:w="1418"/>
        <w:gridCol w:w="1549"/>
        <w:gridCol w:w="1286"/>
        <w:gridCol w:w="992"/>
        <w:gridCol w:w="1134"/>
      </w:tblGrid>
      <w:tr w:rsidR="00827B9A" w:rsidRPr="00620618" w:rsidTr="006A6386">
        <w:tc>
          <w:tcPr>
            <w:tcW w:w="426" w:type="dxa"/>
            <w:vAlign w:val="center"/>
          </w:tcPr>
          <w:p w:rsidR="00827B9A" w:rsidRPr="00620618" w:rsidRDefault="00827B9A" w:rsidP="00620618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620618">
              <w:rPr>
                <w:rFonts w:ascii="Times New Roman" w:eastAsia="Times New Roman" w:hAnsi="Times New Roman" w:cs="Times New Roman"/>
                <w:sz w:val="21"/>
                <w:szCs w:val="21"/>
              </w:rPr>
              <w:t>№</w:t>
            </w:r>
          </w:p>
        </w:tc>
        <w:tc>
          <w:tcPr>
            <w:tcW w:w="1276" w:type="dxa"/>
            <w:vAlign w:val="center"/>
          </w:tcPr>
          <w:p w:rsidR="00827B9A" w:rsidRPr="00620618" w:rsidRDefault="00827B9A" w:rsidP="00620618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620618">
              <w:rPr>
                <w:rFonts w:ascii="Times New Roman" w:eastAsia="Times New Roman" w:hAnsi="Times New Roman" w:cs="Times New Roman"/>
                <w:sz w:val="21"/>
                <w:szCs w:val="21"/>
              </w:rPr>
              <w:t>Вид программы</w:t>
            </w:r>
          </w:p>
        </w:tc>
        <w:tc>
          <w:tcPr>
            <w:tcW w:w="1134" w:type="dxa"/>
            <w:vAlign w:val="center"/>
          </w:tcPr>
          <w:p w:rsidR="00827B9A" w:rsidRPr="00620618" w:rsidRDefault="00827B9A" w:rsidP="00620618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620618">
              <w:rPr>
                <w:rFonts w:ascii="Times New Roman" w:eastAsia="Times New Roman" w:hAnsi="Times New Roman" w:cs="Times New Roman"/>
                <w:sz w:val="21"/>
                <w:szCs w:val="21"/>
              </w:rPr>
              <w:t>Фамилия, Имя, Отчества</w:t>
            </w:r>
          </w:p>
        </w:tc>
        <w:tc>
          <w:tcPr>
            <w:tcW w:w="1134" w:type="dxa"/>
            <w:vAlign w:val="center"/>
          </w:tcPr>
          <w:p w:rsidR="00827B9A" w:rsidRPr="00620618" w:rsidRDefault="00827B9A" w:rsidP="00620618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620618">
              <w:rPr>
                <w:rFonts w:ascii="Times New Roman" w:eastAsia="Times New Roman" w:hAnsi="Times New Roman" w:cs="Times New Roman"/>
                <w:sz w:val="21"/>
                <w:szCs w:val="21"/>
              </w:rPr>
              <w:t>Дата рождения</w:t>
            </w:r>
          </w:p>
        </w:tc>
        <w:tc>
          <w:tcPr>
            <w:tcW w:w="1418" w:type="dxa"/>
            <w:vAlign w:val="center"/>
          </w:tcPr>
          <w:p w:rsidR="00827B9A" w:rsidRPr="00620618" w:rsidRDefault="00827B9A" w:rsidP="00620618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620618">
              <w:rPr>
                <w:rFonts w:ascii="Times New Roman" w:eastAsia="Times New Roman" w:hAnsi="Times New Roman" w:cs="Times New Roman"/>
                <w:sz w:val="21"/>
                <w:szCs w:val="21"/>
              </w:rPr>
              <w:t>Спортивное звание, разряд</w:t>
            </w:r>
          </w:p>
        </w:tc>
        <w:tc>
          <w:tcPr>
            <w:tcW w:w="1549" w:type="dxa"/>
            <w:vAlign w:val="center"/>
          </w:tcPr>
          <w:p w:rsidR="00827B9A" w:rsidRPr="00620618" w:rsidRDefault="00827B9A" w:rsidP="00620618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620618">
              <w:rPr>
                <w:rFonts w:ascii="Times New Roman" w:eastAsia="Times New Roman" w:hAnsi="Times New Roman" w:cs="Times New Roman"/>
                <w:sz w:val="21"/>
                <w:szCs w:val="21"/>
              </w:rPr>
              <w:t>Наименование организации</w:t>
            </w:r>
          </w:p>
        </w:tc>
        <w:tc>
          <w:tcPr>
            <w:tcW w:w="1286" w:type="dxa"/>
          </w:tcPr>
          <w:p w:rsidR="00827B9A" w:rsidRPr="00620618" w:rsidRDefault="00827B9A" w:rsidP="00620618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620618">
              <w:rPr>
                <w:rFonts w:ascii="Times New Roman" w:eastAsia="Times New Roman" w:hAnsi="Times New Roman" w:cs="Times New Roman"/>
                <w:sz w:val="21"/>
                <w:szCs w:val="21"/>
              </w:rPr>
              <w:t>Состав (основной, резервный)</w:t>
            </w:r>
          </w:p>
        </w:tc>
        <w:tc>
          <w:tcPr>
            <w:tcW w:w="992" w:type="dxa"/>
          </w:tcPr>
          <w:p w:rsidR="00827B9A" w:rsidRPr="00620618" w:rsidRDefault="00827B9A" w:rsidP="00620618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620618">
              <w:rPr>
                <w:rFonts w:ascii="Times New Roman" w:eastAsia="Times New Roman" w:hAnsi="Times New Roman" w:cs="Times New Roman"/>
                <w:sz w:val="21"/>
                <w:szCs w:val="21"/>
              </w:rPr>
              <w:t>Личный тренер</w:t>
            </w:r>
          </w:p>
        </w:tc>
        <w:tc>
          <w:tcPr>
            <w:tcW w:w="1134" w:type="dxa"/>
          </w:tcPr>
          <w:p w:rsidR="00827B9A" w:rsidRPr="00620618" w:rsidRDefault="00827B9A" w:rsidP="00620618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620618">
              <w:rPr>
                <w:rFonts w:ascii="Times New Roman" w:eastAsia="Times New Roman" w:hAnsi="Times New Roman" w:cs="Times New Roman"/>
                <w:sz w:val="21"/>
                <w:szCs w:val="21"/>
              </w:rPr>
              <w:t>Высший результат сезона</w:t>
            </w:r>
          </w:p>
        </w:tc>
      </w:tr>
      <w:tr w:rsidR="00827B9A" w:rsidRPr="00620618" w:rsidTr="006A6386">
        <w:tc>
          <w:tcPr>
            <w:tcW w:w="426" w:type="dxa"/>
            <w:vAlign w:val="center"/>
          </w:tcPr>
          <w:p w:rsidR="00827B9A" w:rsidRPr="00620618" w:rsidRDefault="00827B9A" w:rsidP="00620618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620618">
              <w:rPr>
                <w:rFonts w:ascii="Times New Roman" w:eastAsia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276" w:type="dxa"/>
            <w:vAlign w:val="center"/>
          </w:tcPr>
          <w:p w:rsidR="00827B9A" w:rsidRPr="00620618" w:rsidRDefault="00827B9A" w:rsidP="00620618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620618">
              <w:rPr>
                <w:rFonts w:ascii="Times New Roman" w:eastAsia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134" w:type="dxa"/>
            <w:vAlign w:val="center"/>
          </w:tcPr>
          <w:p w:rsidR="00827B9A" w:rsidRPr="00620618" w:rsidRDefault="00827B9A" w:rsidP="00620618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620618">
              <w:rPr>
                <w:rFonts w:ascii="Times New Roman" w:eastAsia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134" w:type="dxa"/>
            <w:vAlign w:val="center"/>
          </w:tcPr>
          <w:p w:rsidR="00827B9A" w:rsidRPr="00620618" w:rsidRDefault="00827B9A" w:rsidP="00620618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620618">
              <w:rPr>
                <w:rFonts w:ascii="Times New Roman" w:eastAsia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1418" w:type="dxa"/>
            <w:vAlign w:val="center"/>
          </w:tcPr>
          <w:p w:rsidR="00827B9A" w:rsidRPr="00620618" w:rsidRDefault="00827B9A" w:rsidP="00620618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620618">
              <w:rPr>
                <w:rFonts w:ascii="Times New Roman" w:eastAsia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1549" w:type="dxa"/>
            <w:vAlign w:val="center"/>
          </w:tcPr>
          <w:p w:rsidR="00827B9A" w:rsidRPr="00620618" w:rsidRDefault="00827B9A" w:rsidP="00620618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620618">
              <w:rPr>
                <w:rFonts w:ascii="Times New Roman" w:eastAsia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1286" w:type="dxa"/>
          </w:tcPr>
          <w:p w:rsidR="00827B9A" w:rsidRPr="00620618" w:rsidRDefault="00827B9A" w:rsidP="00620618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620618">
              <w:rPr>
                <w:rFonts w:ascii="Times New Roman" w:eastAsia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992" w:type="dxa"/>
          </w:tcPr>
          <w:p w:rsidR="00827B9A" w:rsidRPr="00620618" w:rsidRDefault="00827B9A" w:rsidP="00620618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620618">
              <w:rPr>
                <w:rFonts w:ascii="Times New Roman" w:eastAsia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1134" w:type="dxa"/>
          </w:tcPr>
          <w:p w:rsidR="00827B9A" w:rsidRPr="00620618" w:rsidRDefault="00827B9A" w:rsidP="00620618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620618">
              <w:rPr>
                <w:rFonts w:ascii="Times New Roman" w:eastAsia="Times New Roman" w:hAnsi="Times New Roman" w:cs="Times New Roman"/>
                <w:sz w:val="21"/>
                <w:szCs w:val="21"/>
              </w:rPr>
              <w:t>9</w:t>
            </w:r>
          </w:p>
        </w:tc>
      </w:tr>
      <w:tr w:rsidR="00827B9A" w:rsidRPr="00620618" w:rsidTr="006A6386">
        <w:tc>
          <w:tcPr>
            <w:tcW w:w="426" w:type="dxa"/>
            <w:vAlign w:val="center"/>
          </w:tcPr>
          <w:p w:rsidR="00827B9A" w:rsidRPr="00620618" w:rsidRDefault="00827B9A" w:rsidP="00620618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827B9A" w:rsidRPr="00620618" w:rsidRDefault="00827B9A" w:rsidP="00620618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27B9A" w:rsidRPr="00620618" w:rsidRDefault="00827B9A" w:rsidP="00620618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27B9A" w:rsidRPr="00620618" w:rsidRDefault="00827B9A" w:rsidP="00620618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827B9A" w:rsidRPr="00620618" w:rsidRDefault="00827B9A" w:rsidP="00620618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549" w:type="dxa"/>
            <w:vAlign w:val="center"/>
          </w:tcPr>
          <w:p w:rsidR="00827B9A" w:rsidRPr="00620618" w:rsidRDefault="00827B9A" w:rsidP="00620618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286" w:type="dxa"/>
          </w:tcPr>
          <w:p w:rsidR="00827B9A" w:rsidRPr="00620618" w:rsidRDefault="00827B9A" w:rsidP="00620618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992" w:type="dxa"/>
          </w:tcPr>
          <w:p w:rsidR="00827B9A" w:rsidRPr="00620618" w:rsidRDefault="00827B9A" w:rsidP="00620618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</w:tcPr>
          <w:p w:rsidR="00827B9A" w:rsidRPr="00620618" w:rsidRDefault="00827B9A" w:rsidP="00620618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827B9A" w:rsidRPr="00620618" w:rsidTr="006A6386">
        <w:tc>
          <w:tcPr>
            <w:tcW w:w="426" w:type="dxa"/>
            <w:vAlign w:val="center"/>
          </w:tcPr>
          <w:p w:rsidR="00827B9A" w:rsidRPr="00620618" w:rsidRDefault="00827B9A" w:rsidP="00620618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827B9A" w:rsidRPr="00620618" w:rsidRDefault="00827B9A" w:rsidP="00620618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27B9A" w:rsidRPr="00620618" w:rsidRDefault="00827B9A" w:rsidP="00620618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27B9A" w:rsidRPr="00620618" w:rsidRDefault="00827B9A" w:rsidP="00620618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827B9A" w:rsidRPr="00620618" w:rsidRDefault="00827B9A" w:rsidP="00620618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549" w:type="dxa"/>
            <w:vAlign w:val="center"/>
          </w:tcPr>
          <w:p w:rsidR="00827B9A" w:rsidRPr="00620618" w:rsidRDefault="00827B9A" w:rsidP="00620618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286" w:type="dxa"/>
          </w:tcPr>
          <w:p w:rsidR="00827B9A" w:rsidRPr="00620618" w:rsidRDefault="00827B9A" w:rsidP="00620618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992" w:type="dxa"/>
          </w:tcPr>
          <w:p w:rsidR="00827B9A" w:rsidRPr="00620618" w:rsidRDefault="00827B9A" w:rsidP="00620618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</w:tcPr>
          <w:p w:rsidR="00827B9A" w:rsidRPr="00620618" w:rsidRDefault="00827B9A" w:rsidP="00620618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</w:tbl>
    <w:p w:rsidR="00635EFC" w:rsidRPr="00620618" w:rsidRDefault="00635EFC" w:rsidP="006206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27B9A" w:rsidRPr="00620618" w:rsidRDefault="00827B9A" w:rsidP="0062061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20618">
        <w:rPr>
          <w:rFonts w:ascii="Times New Roman" w:eastAsia="Times New Roman" w:hAnsi="Times New Roman" w:cs="Times New Roman"/>
          <w:sz w:val="28"/>
          <w:szCs w:val="28"/>
        </w:rPr>
        <w:t>Юниоры, юниорки:</w:t>
      </w:r>
    </w:p>
    <w:tbl>
      <w:tblPr>
        <w:tblStyle w:val="a5"/>
        <w:tblW w:w="1034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6"/>
        <w:gridCol w:w="1276"/>
        <w:gridCol w:w="1134"/>
        <w:gridCol w:w="1134"/>
        <w:gridCol w:w="1418"/>
        <w:gridCol w:w="1549"/>
        <w:gridCol w:w="1286"/>
        <w:gridCol w:w="992"/>
        <w:gridCol w:w="1134"/>
      </w:tblGrid>
      <w:tr w:rsidR="00827B9A" w:rsidRPr="00620618" w:rsidTr="006A6386">
        <w:tc>
          <w:tcPr>
            <w:tcW w:w="426" w:type="dxa"/>
            <w:vAlign w:val="center"/>
          </w:tcPr>
          <w:p w:rsidR="00827B9A" w:rsidRPr="00620618" w:rsidRDefault="00827B9A" w:rsidP="00620618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620618">
              <w:rPr>
                <w:rFonts w:ascii="Times New Roman" w:eastAsia="Times New Roman" w:hAnsi="Times New Roman" w:cs="Times New Roman"/>
                <w:sz w:val="21"/>
                <w:szCs w:val="21"/>
              </w:rPr>
              <w:t>№</w:t>
            </w:r>
          </w:p>
        </w:tc>
        <w:tc>
          <w:tcPr>
            <w:tcW w:w="1276" w:type="dxa"/>
            <w:vAlign w:val="center"/>
          </w:tcPr>
          <w:p w:rsidR="00827B9A" w:rsidRPr="00620618" w:rsidRDefault="00827B9A" w:rsidP="00620618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620618">
              <w:rPr>
                <w:rFonts w:ascii="Times New Roman" w:eastAsia="Times New Roman" w:hAnsi="Times New Roman" w:cs="Times New Roman"/>
                <w:sz w:val="21"/>
                <w:szCs w:val="21"/>
              </w:rPr>
              <w:t>Вид программы</w:t>
            </w:r>
          </w:p>
        </w:tc>
        <w:tc>
          <w:tcPr>
            <w:tcW w:w="1134" w:type="dxa"/>
            <w:vAlign w:val="center"/>
          </w:tcPr>
          <w:p w:rsidR="00827B9A" w:rsidRPr="00620618" w:rsidRDefault="00827B9A" w:rsidP="00620618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620618">
              <w:rPr>
                <w:rFonts w:ascii="Times New Roman" w:eastAsia="Times New Roman" w:hAnsi="Times New Roman" w:cs="Times New Roman"/>
                <w:sz w:val="21"/>
                <w:szCs w:val="21"/>
              </w:rPr>
              <w:t>Фамилия, Имя, Отчества</w:t>
            </w:r>
          </w:p>
        </w:tc>
        <w:tc>
          <w:tcPr>
            <w:tcW w:w="1134" w:type="dxa"/>
            <w:vAlign w:val="center"/>
          </w:tcPr>
          <w:p w:rsidR="00827B9A" w:rsidRPr="00620618" w:rsidRDefault="00827B9A" w:rsidP="00620618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620618">
              <w:rPr>
                <w:rFonts w:ascii="Times New Roman" w:eastAsia="Times New Roman" w:hAnsi="Times New Roman" w:cs="Times New Roman"/>
                <w:sz w:val="21"/>
                <w:szCs w:val="21"/>
              </w:rPr>
              <w:t>Дата рождения</w:t>
            </w:r>
          </w:p>
        </w:tc>
        <w:tc>
          <w:tcPr>
            <w:tcW w:w="1418" w:type="dxa"/>
            <w:vAlign w:val="center"/>
          </w:tcPr>
          <w:p w:rsidR="00827B9A" w:rsidRPr="00620618" w:rsidRDefault="00827B9A" w:rsidP="00620618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620618">
              <w:rPr>
                <w:rFonts w:ascii="Times New Roman" w:eastAsia="Times New Roman" w:hAnsi="Times New Roman" w:cs="Times New Roman"/>
                <w:sz w:val="21"/>
                <w:szCs w:val="21"/>
              </w:rPr>
              <w:t>Спортивное звание, разряд</w:t>
            </w:r>
          </w:p>
        </w:tc>
        <w:tc>
          <w:tcPr>
            <w:tcW w:w="1549" w:type="dxa"/>
            <w:vAlign w:val="center"/>
          </w:tcPr>
          <w:p w:rsidR="00827B9A" w:rsidRPr="00620618" w:rsidRDefault="00827B9A" w:rsidP="00620618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620618">
              <w:rPr>
                <w:rFonts w:ascii="Times New Roman" w:eastAsia="Times New Roman" w:hAnsi="Times New Roman" w:cs="Times New Roman"/>
                <w:sz w:val="21"/>
                <w:szCs w:val="21"/>
              </w:rPr>
              <w:t>Наименование организации</w:t>
            </w:r>
          </w:p>
        </w:tc>
        <w:tc>
          <w:tcPr>
            <w:tcW w:w="1286" w:type="dxa"/>
          </w:tcPr>
          <w:p w:rsidR="00827B9A" w:rsidRPr="00620618" w:rsidRDefault="00827B9A" w:rsidP="00620618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620618">
              <w:rPr>
                <w:rFonts w:ascii="Times New Roman" w:eastAsia="Times New Roman" w:hAnsi="Times New Roman" w:cs="Times New Roman"/>
                <w:sz w:val="21"/>
                <w:szCs w:val="21"/>
              </w:rPr>
              <w:t>Состав (основной, резервный)</w:t>
            </w:r>
          </w:p>
        </w:tc>
        <w:tc>
          <w:tcPr>
            <w:tcW w:w="992" w:type="dxa"/>
          </w:tcPr>
          <w:p w:rsidR="00827B9A" w:rsidRPr="00620618" w:rsidRDefault="00827B9A" w:rsidP="00620618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620618">
              <w:rPr>
                <w:rFonts w:ascii="Times New Roman" w:eastAsia="Times New Roman" w:hAnsi="Times New Roman" w:cs="Times New Roman"/>
                <w:sz w:val="21"/>
                <w:szCs w:val="21"/>
              </w:rPr>
              <w:t>Личный тренер</w:t>
            </w:r>
          </w:p>
        </w:tc>
        <w:tc>
          <w:tcPr>
            <w:tcW w:w="1134" w:type="dxa"/>
          </w:tcPr>
          <w:p w:rsidR="00827B9A" w:rsidRPr="00620618" w:rsidRDefault="00827B9A" w:rsidP="00620618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620618">
              <w:rPr>
                <w:rFonts w:ascii="Times New Roman" w:eastAsia="Times New Roman" w:hAnsi="Times New Roman" w:cs="Times New Roman"/>
                <w:sz w:val="21"/>
                <w:szCs w:val="21"/>
              </w:rPr>
              <w:t>Высший результат сезона</w:t>
            </w:r>
          </w:p>
        </w:tc>
      </w:tr>
      <w:tr w:rsidR="00827B9A" w:rsidRPr="00620618" w:rsidTr="006A6386">
        <w:tc>
          <w:tcPr>
            <w:tcW w:w="426" w:type="dxa"/>
            <w:vAlign w:val="center"/>
          </w:tcPr>
          <w:p w:rsidR="00827B9A" w:rsidRPr="00620618" w:rsidRDefault="00827B9A" w:rsidP="00620618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620618">
              <w:rPr>
                <w:rFonts w:ascii="Times New Roman" w:eastAsia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276" w:type="dxa"/>
            <w:vAlign w:val="center"/>
          </w:tcPr>
          <w:p w:rsidR="00827B9A" w:rsidRPr="00620618" w:rsidRDefault="00827B9A" w:rsidP="00620618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620618">
              <w:rPr>
                <w:rFonts w:ascii="Times New Roman" w:eastAsia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134" w:type="dxa"/>
            <w:vAlign w:val="center"/>
          </w:tcPr>
          <w:p w:rsidR="00827B9A" w:rsidRPr="00620618" w:rsidRDefault="00827B9A" w:rsidP="00620618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620618">
              <w:rPr>
                <w:rFonts w:ascii="Times New Roman" w:eastAsia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134" w:type="dxa"/>
            <w:vAlign w:val="center"/>
          </w:tcPr>
          <w:p w:rsidR="00827B9A" w:rsidRPr="00620618" w:rsidRDefault="00827B9A" w:rsidP="00620618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620618">
              <w:rPr>
                <w:rFonts w:ascii="Times New Roman" w:eastAsia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1418" w:type="dxa"/>
            <w:vAlign w:val="center"/>
          </w:tcPr>
          <w:p w:rsidR="00827B9A" w:rsidRPr="00620618" w:rsidRDefault="00827B9A" w:rsidP="00620618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620618">
              <w:rPr>
                <w:rFonts w:ascii="Times New Roman" w:eastAsia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1549" w:type="dxa"/>
            <w:vAlign w:val="center"/>
          </w:tcPr>
          <w:p w:rsidR="00827B9A" w:rsidRPr="00620618" w:rsidRDefault="00827B9A" w:rsidP="00620618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620618">
              <w:rPr>
                <w:rFonts w:ascii="Times New Roman" w:eastAsia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1286" w:type="dxa"/>
          </w:tcPr>
          <w:p w:rsidR="00827B9A" w:rsidRPr="00620618" w:rsidRDefault="00827B9A" w:rsidP="00620618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620618">
              <w:rPr>
                <w:rFonts w:ascii="Times New Roman" w:eastAsia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992" w:type="dxa"/>
          </w:tcPr>
          <w:p w:rsidR="00827B9A" w:rsidRPr="00620618" w:rsidRDefault="00827B9A" w:rsidP="00620618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620618">
              <w:rPr>
                <w:rFonts w:ascii="Times New Roman" w:eastAsia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1134" w:type="dxa"/>
          </w:tcPr>
          <w:p w:rsidR="00827B9A" w:rsidRPr="00620618" w:rsidRDefault="00827B9A" w:rsidP="00620618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620618">
              <w:rPr>
                <w:rFonts w:ascii="Times New Roman" w:eastAsia="Times New Roman" w:hAnsi="Times New Roman" w:cs="Times New Roman"/>
                <w:sz w:val="21"/>
                <w:szCs w:val="21"/>
              </w:rPr>
              <w:t>9</w:t>
            </w:r>
          </w:p>
        </w:tc>
      </w:tr>
      <w:tr w:rsidR="00827B9A" w:rsidRPr="00620618" w:rsidTr="006A6386">
        <w:tc>
          <w:tcPr>
            <w:tcW w:w="426" w:type="dxa"/>
            <w:vAlign w:val="center"/>
          </w:tcPr>
          <w:p w:rsidR="00827B9A" w:rsidRPr="00620618" w:rsidRDefault="00827B9A" w:rsidP="00620618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827B9A" w:rsidRPr="00620618" w:rsidRDefault="00827B9A" w:rsidP="00620618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27B9A" w:rsidRPr="00620618" w:rsidRDefault="00827B9A" w:rsidP="00620618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27B9A" w:rsidRPr="00620618" w:rsidRDefault="00827B9A" w:rsidP="00620618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827B9A" w:rsidRPr="00620618" w:rsidRDefault="00827B9A" w:rsidP="00620618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549" w:type="dxa"/>
            <w:vAlign w:val="center"/>
          </w:tcPr>
          <w:p w:rsidR="00827B9A" w:rsidRPr="00620618" w:rsidRDefault="00827B9A" w:rsidP="00620618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286" w:type="dxa"/>
          </w:tcPr>
          <w:p w:rsidR="00827B9A" w:rsidRPr="00620618" w:rsidRDefault="00827B9A" w:rsidP="00620618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992" w:type="dxa"/>
          </w:tcPr>
          <w:p w:rsidR="00827B9A" w:rsidRPr="00620618" w:rsidRDefault="00827B9A" w:rsidP="00620618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</w:tcPr>
          <w:p w:rsidR="00827B9A" w:rsidRPr="00620618" w:rsidRDefault="00827B9A" w:rsidP="00620618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827B9A" w:rsidRPr="00620618" w:rsidTr="006A6386">
        <w:tc>
          <w:tcPr>
            <w:tcW w:w="426" w:type="dxa"/>
            <w:vAlign w:val="center"/>
          </w:tcPr>
          <w:p w:rsidR="00827B9A" w:rsidRPr="00620618" w:rsidRDefault="00827B9A" w:rsidP="00620618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827B9A" w:rsidRPr="00620618" w:rsidRDefault="00827B9A" w:rsidP="00620618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27B9A" w:rsidRPr="00620618" w:rsidRDefault="00827B9A" w:rsidP="00620618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27B9A" w:rsidRPr="00620618" w:rsidRDefault="00827B9A" w:rsidP="00620618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827B9A" w:rsidRPr="00620618" w:rsidRDefault="00827B9A" w:rsidP="00620618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549" w:type="dxa"/>
            <w:vAlign w:val="center"/>
          </w:tcPr>
          <w:p w:rsidR="00827B9A" w:rsidRPr="00620618" w:rsidRDefault="00827B9A" w:rsidP="00620618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286" w:type="dxa"/>
          </w:tcPr>
          <w:p w:rsidR="00827B9A" w:rsidRPr="00620618" w:rsidRDefault="00827B9A" w:rsidP="00620618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992" w:type="dxa"/>
          </w:tcPr>
          <w:p w:rsidR="00827B9A" w:rsidRPr="00620618" w:rsidRDefault="00827B9A" w:rsidP="00620618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</w:tcPr>
          <w:p w:rsidR="00827B9A" w:rsidRPr="00620618" w:rsidRDefault="00827B9A" w:rsidP="00620618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</w:tbl>
    <w:p w:rsidR="00F14729" w:rsidRPr="00620618" w:rsidRDefault="00F14729" w:rsidP="00620618">
      <w:pPr>
        <w:spacing w:after="0" w:line="240" w:lineRule="auto"/>
        <w:rPr>
          <w:rFonts w:ascii="Times New Roman" w:hAnsi="Times New Roman" w:cs="Times New Roman"/>
        </w:rPr>
      </w:pPr>
    </w:p>
    <w:sectPr w:rsidR="00F14729" w:rsidRPr="00620618" w:rsidSect="00CE49C0">
      <w:pgSz w:w="11909" w:h="16834"/>
      <w:pgMar w:top="1134" w:right="567" w:bottom="1135" w:left="1701" w:header="0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DL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4">
    <w:nsid w:val="00000009"/>
    <w:multiLevelType w:val="multilevel"/>
    <w:tmpl w:val="00000008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729"/>
    <w:rsid w:val="00085B58"/>
    <w:rsid w:val="00192309"/>
    <w:rsid w:val="002B1446"/>
    <w:rsid w:val="002B4BF3"/>
    <w:rsid w:val="00337D98"/>
    <w:rsid w:val="00381C05"/>
    <w:rsid w:val="005024D4"/>
    <w:rsid w:val="00620618"/>
    <w:rsid w:val="00635EFC"/>
    <w:rsid w:val="006A6386"/>
    <w:rsid w:val="007A005F"/>
    <w:rsid w:val="007B7FB1"/>
    <w:rsid w:val="00827B9A"/>
    <w:rsid w:val="00902577"/>
    <w:rsid w:val="009855DB"/>
    <w:rsid w:val="00BA3709"/>
    <w:rsid w:val="00BB1CB8"/>
    <w:rsid w:val="00C317B5"/>
    <w:rsid w:val="00CE49C0"/>
    <w:rsid w:val="00D0491F"/>
    <w:rsid w:val="00D70F86"/>
    <w:rsid w:val="00DC1E31"/>
    <w:rsid w:val="00DC6AB3"/>
    <w:rsid w:val="00E508BC"/>
    <w:rsid w:val="00F14729"/>
    <w:rsid w:val="00F5237F"/>
    <w:rsid w:val="00F944A6"/>
    <w:rsid w:val="00FD4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CE49C0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6A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6AB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024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F5237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F5237F"/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CE49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Title"/>
    <w:basedOn w:val="a"/>
    <w:link w:val="a7"/>
    <w:uiPriority w:val="99"/>
    <w:qFormat/>
    <w:rsid w:val="00CE49C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</w:rPr>
  </w:style>
  <w:style w:type="character" w:customStyle="1" w:styleId="a7">
    <w:name w:val="Название Знак"/>
    <w:basedOn w:val="a0"/>
    <w:link w:val="a6"/>
    <w:uiPriority w:val="99"/>
    <w:rsid w:val="00CE49C0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a8">
    <w:name w:val="Цветовое выделение"/>
    <w:uiPriority w:val="99"/>
    <w:rsid w:val="00CE49C0"/>
    <w:rPr>
      <w:b/>
      <w:color w:val="000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CE49C0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6A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6AB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024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F5237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F5237F"/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CE49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Title"/>
    <w:basedOn w:val="a"/>
    <w:link w:val="a7"/>
    <w:uiPriority w:val="99"/>
    <w:qFormat/>
    <w:rsid w:val="00CE49C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</w:rPr>
  </w:style>
  <w:style w:type="character" w:customStyle="1" w:styleId="a7">
    <w:name w:val="Название Знак"/>
    <w:basedOn w:val="a0"/>
    <w:link w:val="a6"/>
    <w:uiPriority w:val="99"/>
    <w:rsid w:val="00CE49C0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a8">
    <w:name w:val="Цветовое выделение"/>
    <w:uiPriority w:val="99"/>
    <w:rsid w:val="00CE49C0"/>
    <w:rPr>
      <w:b/>
      <w:color w:val="000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E9039F-47F1-4F63-9F88-F67282AED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2132</Words>
  <Characters>12159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Urist</cp:lastModifiedBy>
  <cp:revision>2</cp:revision>
  <dcterms:created xsi:type="dcterms:W3CDTF">2021-05-31T08:16:00Z</dcterms:created>
  <dcterms:modified xsi:type="dcterms:W3CDTF">2021-05-31T08:16:00Z</dcterms:modified>
</cp:coreProperties>
</file>