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AB3" w:rsidRPr="00620618" w:rsidRDefault="00DC6AB3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20618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504825" cy="581025"/>
            <wp:effectExtent l="19050" t="0" r="9525" b="0"/>
            <wp:docPr id="13" name="Рисунок 13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АДМИНИСТРАЦИЯ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  <w:r w:rsidRPr="00620618">
        <w:rPr>
          <w:sz w:val="28"/>
          <w:szCs w:val="28"/>
        </w:rPr>
        <w:t>ПОЛТАВСКОГО СЕЛЬСКОГО ПОСЕЛЕНИЯ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20618">
        <w:rPr>
          <w:rFonts w:ascii="Times New Roman" w:hAnsi="Times New Roman"/>
          <w:b/>
          <w:bCs/>
          <w:sz w:val="28"/>
          <w:szCs w:val="28"/>
        </w:rPr>
        <w:t>КРАСНОАРМЕЙСКОГО РАЙОНА</w:t>
      </w:r>
    </w:p>
    <w:p w:rsidR="0076579D" w:rsidRDefault="0076579D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32"/>
          <w:szCs w:val="32"/>
        </w:rPr>
      </w:pPr>
      <w:proofErr w:type="gramStart"/>
      <w:r w:rsidRPr="00620618">
        <w:rPr>
          <w:sz w:val="32"/>
          <w:szCs w:val="32"/>
        </w:rPr>
        <w:t>П</w:t>
      </w:r>
      <w:proofErr w:type="gramEnd"/>
      <w:r w:rsidRPr="00620618">
        <w:rPr>
          <w:sz w:val="32"/>
          <w:szCs w:val="32"/>
        </w:rPr>
        <w:t xml:space="preserve"> О С Т А Н О В Л Е Н И Е</w:t>
      </w: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CE49C0" w:rsidP="00620618">
      <w:pPr>
        <w:pStyle w:val="a6"/>
        <w:suppressAutoHyphens/>
        <w:rPr>
          <w:sz w:val="28"/>
          <w:szCs w:val="28"/>
        </w:rPr>
      </w:pPr>
    </w:p>
    <w:p w:rsidR="00CE49C0" w:rsidRPr="00620618" w:rsidRDefault="003A67A1" w:rsidP="00620618">
      <w:pPr>
        <w:pStyle w:val="1"/>
        <w:suppressAutoHyphens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о</w:t>
      </w:r>
      <w:r w:rsidR="00CE49C0" w:rsidRPr="00620618">
        <w:rPr>
          <w:b w:val="0"/>
          <w:bCs w:val="0"/>
          <w:sz w:val="28"/>
        </w:rPr>
        <w:t>т</w:t>
      </w:r>
      <w:r>
        <w:rPr>
          <w:b w:val="0"/>
          <w:bCs w:val="0"/>
          <w:sz w:val="28"/>
        </w:rPr>
        <w:t xml:space="preserve"> 05.07.2022 г.          </w:t>
      </w:r>
      <w:r w:rsidR="00CA3E17">
        <w:rPr>
          <w:b w:val="0"/>
          <w:bCs w:val="0"/>
          <w:sz w:val="28"/>
        </w:rPr>
        <w:t xml:space="preserve">                                                                                </w:t>
      </w:r>
      <w:r>
        <w:rPr>
          <w:b w:val="0"/>
          <w:bCs w:val="0"/>
          <w:sz w:val="28"/>
        </w:rPr>
        <w:t xml:space="preserve"> </w:t>
      </w:r>
      <w:r w:rsidR="00CE49C0" w:rsidRPr="00620618">
        <w:rPr>
          <w:b w:val="0"/>
          <w:bCs w:val="0"/>
          <w:sz w:val="28"/>
        </w:rPr>
        <w:t xml:space="preserve">№ </w:t>
      </w:r>
      <w:r>
        <w:rPr>
          <w:b w:val="0"/>
          <w:bCs w:val="0"/>
          <w:sz w:val="28"/>
        </w:rPr>
        <w:t>160</w:t>
      </w:r>
    </w:p>
    <w:p w:rsidR="00CE49C0" w:rsidRPr="00620618" w:rsidRDefault="00CE49C0" w:rsidP="00620618">
      <w:pPr>
        <w:suppressAutoHyphens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20618">
        <w:rPr>
          <w:rFonts w:ascii="Times New Roman" w:hAnsi="Times New Roman"/>
          <w:bCs/>
          <w:sz w:val="24"/>
          <w:szCs w:val="24"/>
        </w:rPr>
        <w:t>станица Полтавская</w:t>
      </w:r>
    </w:p>
    <w:p w:rsidR="00CE49C0" w:rsidRPr="00620618" w:rsidRDefault="00CE49C0" w:rsidP="00620618">
      <w:pPr>
        <w:pStyle w:val="ConsPlusNormal"/>
        <w:suppressAutoHyphens/>
        <w:jc w:val="both"/>
        <w:outlineLvl w:val="0"/>
        <w:rPr>
          <w:sz w:val="28"/>
          <w:szCs w:val="28"/>
        </w:rPr>
      </w:pPr>
    </w:p>
    <w:p w:rsidR="00CE49C0" w:rsidRPr="00620618" w:rsidRDefault="00CE49C0" w:rsidP="0062061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3363D" w:rsidRPr="001929BC" w:rsidRDefault="001929BC" w:rsidP="00233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="0023363D">
        <w:rPr>
          <w:rFonts w:ascii="Times New Roman" w:eastAsia="Times New Roman" w:hAnsi="Times New Roman" w:cs="Times New Roman"/>
          <w:b/>
          <w:sz w:val="28"/>
          <w:szCs w:val="28"/>
        </w:rPr>
        <w:t xml:space="preserve">б утверждении Проекта организации дорожного движения </w:t>
      </w:r>
    </w:p>
    <w:p w:rsidR="001929BC" w:rsidRPr="001929BC" w:rsidRDefault="001929BC" w:rsidP="00AA6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на автомобильных дорогах </w:t>
      </w:r>
      <w:r w:rsidR="0023363D">
        <w:rPr>
          <w:rFonts w:ascii="Times New Roman" w:eastAsia="Times New Roman" w:hAnsi="Times New Roman" w:cs="Times New Roman"/>
          <w:b/>
          <w:sz w:val="28"/>
          <w:szCs w:val="28"/>
        </w:rPr>
        <w:t xml:space="preserve">местного значения </w:t>
      </w:r>
      <w:r w:rsidR="005B2417">
        <w:rPr>
          <w:rFonts w:ascii="Times New Roman" w:eastAsia="Times New Roman" w:hAnsi="Times New Roman" w:cs="Times New Roman"/>
          <w:b/>
          <w:sz w:val="28"/>
          <w:szCs w:val="28"/>
        </w:rPr>
        <w:t xml:space="preserve">в границах населенных пунктов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Полтавского</w:t>
      </w:r>
      <w:r w:rsidRPr="001929BC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Красноармейского района </w:t>
      </w:r>
    </w:p>
    <w:p w:rsidR="00736C38" w:rsidRDefault="00736C38" w:rsidP="0073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A60C6" w:rsidRPr="001929BC" w:rsidRDefault="00AA60C6" w:rsidP="00736C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6C38" w:rsidRPr="0023363D" w:rsidRDefault="00AA60C6" w:rsidP="00AA60C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A60C6">
        <w:rPr>
          <w:rFonts w:ascii="Times New Roman" w:hAnsi="Times New Roman" w:cs="Times New Roman"/>
          <w:sz w:val="28"/>
          <w:szCs w:val="28"/>
        </w:rPr>
        <w:t>В целях обеспечения безопасности дорожного движения, повышени</w:t>
      </w:r>
      <w:r w:rsidR="003229B0">
        <w:rPr>
          <w:rFonts w:ascii="Times New Roman" w:hAnsi="Times New Roman" w:cs="Times New Roman"/>
          <w:sz w:val="28"/>
          <w:szCs w:val="28"/>
        </w:rPr>
        <w:t>я</w:t>
      </w:r>
      <w:r w:rsidRPr="00AA60C6">
        <w:rPr>
          <w:rFonts w:ascii="Times New Roman" w:hAnsi="Times New Roman" w:cs="Times New Roman"/>
          <w:sz w:val="28"/>
          <w:szCs w:val="28"/>
        </w:rPr>
        <w:t xml:space="preserve"> безопасности граждан, в соответствии с Федеральным Законом от 10 декабря 1995 г. № 196-ФЗ «О безопасности дорожного движения», Федеральным законом от 29 декабря 2017 г. № 443-ФЗ «Об организации дорожного движения в Российской Федерации и о внесении изменений в отдельные законодательные акты Российской Федерации», Федеральным Законом от 6 октября 2003 г. № 131-ФЗ «Об общих принципах</w:t>
      </w:r>
      <w:proofErr w:type="gramEnd"/>
      <w:r w:rsidRPr="00AA60C6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</w:t>
      </w:r>
      <w:r w:rsidRPr="0023363D">
        <w:rPr>
          <w:rFonts w:ascii="Times New Roman" w:hAnsi="Times New Roman" w:cs="Times New Roman"/>
          <w:sz w:val="28"/>
          <w:szCs w:val="28"/>
        </w:rPr>
        <w:t xml:space="preserve">Российской Федерации» </w:t>
      </w:r>
      <w:r w:rsidR="00736C38" w:rsidRPr="0023363D">
        <w:rPr>
          <w:rFonts w:ascii="Times New Roman" w:hAnsi="Times New Roman" w:cs="Times New Roman"/>
          <w:sz w:val="28"/>
          <w:szCs w:val="28"/>
        </w:rPr>
        <w:t xml:space="preserve">администрация Полтавского сельского поселения Красноармейского района </w:t>
      </w:r>
      <w:proofErr w:type="gramStart"/>
      <w:r w:rsidR="00736C38" w:rsidRPr="0023363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36C38" w:rsidRPr="0023363D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736C38" w:rsidRPr="0023363D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EA27B8" w:rsidRPr="0023363D" w:rsidRDefault="00F5237F" w:rsidP="00370C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63D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23363D" w:rsidRPr="0023363D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Проект организации дорожного движения </w:t>
      </w:r>
      <w:r w:rsidR="0023363D" w:rsidRPr="0023363D">
        <w:rPr>
          <w:rFonts w:ascii="Times New Roman" w:eastAsia="Times New Roman" w:hAnsi="Times New Roman" w:cs="Times New Roman"/>
          <w:sz w:val="28"/>
          <w:szCs w:val="28"/>
        </w:rPr>
        <w:t xml:space="preserve">на автомобильных дорогах местного значения </w:t>
      </w:r>
      <w:r w:rsidR="007A3E81">
        <w:rPr>
          <w:rFonts w:ascii="Times New Roman" w:eastAsia="Times New Roman" w:hAnsi="Times New Roman" w:cs="Times New Roman"/>
          <w:sz w:val="28"/>
          <w:szCs w:val="28"/>
        </w:rPr>
        <w:t xml:space="preserve">в границах населенных пунктов </w:t>
      </w:r>
      <w:bookmarkStart w:id="0" w:name="_GoBack"/>
      <w:bookmarkEnd w:id="0"/>
      <w:r w:rsidR="0023363D" w:rsidRPr="0023363D">
        <w:rPr>
          <w:rFonts w:ascii="Times New Roman" w:eastAsia="Times New Roman" w:hAnsi="Times New Roman" w:cs="Times New Roman"/>
          <w:sz w:val="28"/>
          <w:szCs w:val="28"/>
        </w:rPr>
        <w:t>Полтавского сельского поселения Красноармейского района</w:t>
      </w:r>
      <w:r w:rsidR="0023363D" w:rsidRPr="0023363D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23363D" w:rsidRPr="0023363D">
        <w:rPr>
          <w:rFonts w:ascii="Times New Roman" w:eastAsia="Times New Roman" w:hAnsi="Times New Roman" w:cs="Times New Roman"/>
          <w:sz w:val="28"/>
          <w:szCs w:val="28"/>
        </w:rPr>
        <w:t>улицах Кирпичная, Лиманная, Тельмана станицы Полтавская Красноармейского района</w:t>
      </w:r>
      <w:r w:rsidR="00D93376">
        <w:rPr>
          <w:rFonts w:ascii="Times New Roman" w:eastAsia="Times New Roman" w:hAnsi="Times New Roman" w:cs="Times New Roman"/>
          <w:sz w:val="28"/>
          <w:szCs w:val="28"/>
        </w:rPr>
        <w:t xml:space="preserve"> (приложение).</w:t>
      </w:r>
    </w:p>
    <w:p w:rsidR="00F5237F" w:rsidRPr="00620618" w:rsidRDefault="00F5237F" w:rsidP="00370C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363D">
        <w:rPr>
          <w:rFonts w:ascii="Times New Roman" w:hAnsi="Times New Roman" w:cs="Times New Roman"/>
          <w:sz w:val="28"/>
          <w:szCs w:val="28"/>
        </w:rPr>
        <w:t>2. Общему отделу (Соколовская М. А.) обнародовать настоящее постановление в установленном порядке и разместить на официальном сайте</w:t>
      </w:r>
      <w:r w:rsidRPr="001929BC">
        <w:rPr>
          <w:rFonts w:ascii="Times New Roman" w:hAnsi="Times New Roman" w:cs="Times New Roman"/>
          <w:sz w:val="28"/>
          <w:szCs w:val="28"/>
        </w:rPr>
        <w:t xml:space="preserve"> администрации Полтавского сельского поселения Красноармейского района в</w:t>
      </w:r>
      <w:r w:rsidRPr="00620618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«Интернет».</w:t>
      </w:r>
    </w:p>
    <w:p w:rsidR="00F5237F" w:rsidRPr="00620618" w:rsidRDefault="00F5237F" w:rsidP="00AA60C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62061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061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Полтавского сельского поселения </w:t>
      </w:r>
      <w:proofErr w:type="spellStart"/>
      <w:r w:rsidRPr="00620618">
        <w:rPr>
          <w:rFonts w:ascii="Times New Roman" w:hAnsi="Times New Roman" w:cs="Times New Roman"/>
          <w:sz w:val="28"/>
          <w:szCs w:val="28"/>
        </w:rPr>
        <w:t>Гористова</w:t>
      </w:r>
      <w:proofErr w:type="spellEnd"/>
      <w:r w:rsidRPr="00620618">
        <w:rPr>
          <w:rFonts w:ascii="Times New Roman" w:hAnsi="Times New Roman" w:cs="Times New Roman"/>
          <w:sz w:val="28"/>
          <w:szCs w:val="28"/>
        </w:rPr>
        <w:t xml:space="preserve"> В. А.</w:t>
      </w:r>
    </w:p>
    <w:p w:rsidR="00F5237F" w:rsidRPr="00620618" w:rsidRDefault="00F5237F" w:rsidP="00AA60C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обнародования.</w:t>
      </w: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6AB3" w:rsidRPr="00620618" w:rsidRDefault="00DC6AB3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F14729" w:rsidRPr="00620618" w:rsidRDefault="00F14729" w:rsidP="00620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>Полтавского сельского поселени</w:t>
      </w:r>
      <w:r w:rsidR="00FD4F91">
        <w:rPr>
          <w:rFonts w:ascii="Times New Roman" w:hAnsi="Times New Roman" w:cs="Times New Roman"/>
          <w:sz w:val="28"/>
          <w:szCs w:val="28"/>
        </w:rPr>
        <w:t>я</w:t>
      </w:r>
    </w:p>
    <w:p w:rsidR="00370C63" w:rsidRDefault="00F14729" w:rsidP="00370C63">
      <w:pPr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620618">
        <w:rPr>
          <w:rFonts w:ascii="Times New Roman" w:hAnsi="Times New Roman" w:cs="Times New Roman"/>
          <w:sz w:val="28"/>
          <w:szCs w:val="28"/>
        </w:rPr>
        <w:t xml:space="preserve">Красноармейского района                                                                   В.А. Побожий </w:t>
      </w:r>
    </w:p>
    <w:sectPr w:rsidR="00370C63" w:rsidSect="00CE49C0">
      <w:pgSz w:w="11909" w:h="16834"/>
      <w:pgMar w:top="1134" w:right="567" w:bottom="1135" w:left="1701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charset w:val="B2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4729"/>
    <w:rsid w:val="00072CA5"/>
    <w:rsid w:val="000804DB"/>
    <w:rsid w:val="00085B58"/>
    <w:rsid w:val="00086234"/>
    <w:rsid w:val="00192309"/>
    <w:rsid w:val="001929BC"/>
    <w:rsid w:val="0023363D"/>
    <w:rsid w:val="00260A80"/>
    <w:rsid w:val="002B1446"/>
    <w:rsid w:val="002B4BF3"/>
    <w:rsid w:val="003229B0"/>
    <w:rsid w:val="00337D98"/>
    <w:rsid w:val="00370C63"/>
    <w:rsid w:val="00381C05"/>
    <w:rsid w:val="003A67A1"/>
    <w:rsid w:val="003E7D62"/>
    <w:rsid w:val="00461682"/>
    <w:rsid w:val="00463F13"/>
    <w:rsid w:val="00474A0A"/>
    <w:rsid w:val="005024D4"/>
    <w:rsid w:val="005043A2"/>
    <w:rsid w:val="005B2417"/>
    <w:rsid w:val="005D4E7D"/>
    <w:rsid w:val="00620618"/>
    <w:rsid w:val="00635EFC"/>
    <w:rsid w:val="006A6386"/>
    <w:rsid w:val="00736C38"/>
    <w:rsid w:val="0076579D"/>
    <w:rsid w:val="007A005F"/>
    <w:rsid w:val="007A3E81"/>
    <w:rsid w:val="007A5769"/>
    <w:rsid w:val="007B7FB1"/>
    <w:rsid w:val="00827B9A"/>
    <w:rsid w:val="00902577"/>
    <w:rsid w:val="009855DB"/>
    <w:rsid w:val="00A23F37"/>
    <w:rsid w:val="00A72698"/>
    <w:rsid w:val="00AA60C6"/>
    <w:rsid w:val="00BA3709"/>
    <w:rsid w:val="00BB1CB8"/>
    <w:rsid w:val="00BD1717"/>
    <w:rsid w:val="00C317B5"/>
    <w:rsid w:val="00C37A58"/>
    <w:rsid w:val="00CA3E17"/>
    <w:rsid w:val="00CE49C0"/>
    <w:rsid w:val="00D70F86"/>
    <w:rsid w:val="00D93376"/>
    <w:rsid w:val="00DC1E31"/>
    <w:rsid w:val="00DC6AB3"/>
    <w:rsid w:val="00E4439F"/>
    <w:rsid w:val="00E508BC"/>
    <w:rsid w:val="00EA27B8"/>
    <w:rsid w:val="00EC54DF"/>
    <w:rsid w:val="00F14729"/>
    <w:rsid w:val="00F5237F"/>
    <w:rsid w:val="00F944A6"/>
    <w:rsid w:val="00FD4F91"/>
    <w:rsid w:val="00FE3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698"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E49C0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AB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0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523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F5237F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CE4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CE49C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a7">
    <w:name w:val="Название Знак"/>
    <w:basedOn w:val="a0"/>
    <w:link w:val="a6"/>
    <w:uiPriority w:val="99"/>
    <w:rsid w:val="00CE49C0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8">
    <w:name w:val="Цветовое выделение"/>
    <w:uiPriority w:val="99"/>
    <w:rsid w:val="00CE49C0"/>
    <w:rPr>
      <w:b/>
      <w:color w:val="000080"/>
    </w:rPr>
  </w:style>
  <w:style w:type="paragraph" w:styleId="a9">
    <w:name w:val="List Paragraph"/>
    <w:basedOn w:val="a"/>
    <w:uiPriority w:val="34"/>
    <w:qFormat/>
    <w:rsid w:val="007A57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E3E8E-762B-4B8C-AEA3-48CA4C90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Nach-obh-otd</cp:lastModifiedBy>
  <cp:revision>5</cp:revision>
  <cp:lastPrinted>2022-07-29T02:44:00Z</cp:lastPrinted>
  <dcterms:created xsi:type="dcterms:W3CDTF">2022-07-11T12:38:00Z</dcterms:created>
  <dcterms:modified xsi:type="dcterms:W3CDTF">2022-07-29T02:44:00Z</dcterms:modified>
</cp:coreProperties>
</file>