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AB3" w:rsidRPr="00B746D0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6D0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B746D0" w:rsidRDefault="00CE49C0" w:rsidP="00620618">
      <w:pPr>
        <w:pStyle w:val="a6"/>
        <w:suppressAutoHyphens/>
        <w:rPr>
          <w:sz w:val="28"/>
          <w:szCs w:val="28"/>
        </w:rPr>
      </w:pPr>
      <w:r w:rsidRPr="00B746D0">
        <w:rPr>
          <w:sz w:val="28"/>
          <w:szCs w:val="28"/>
        </w:rPr>
        <w:t>АДМИНИСТРАЦИЯ</w:t>
      </w:r>
    </w:p>
    <w:p w:rsidR="00CE49C0" w:rsidRPr="00B746D0" w:rsidRDefault="00CE49C0" w:rsidP="00620618">
      <w:pPr>
        <w:pStyle w:val="a6"/>
        <w:suppressAutoHyphens/>
        <w:rPr>
          <w:sz w:val="28"/>
          <w:szCs w:val="28"/>
        </w:rPr>
      </w:pPr>
      <w:r w:rsidRPr="00B746D0">
        <w:rPr>
          <w:sz w:val="28"/>
          <w:szCs w:val="28"/>
        </w:rPr>
        <w:t>ПОЛТАВСКОГО СЕЛЬСКОГО ПОСЕЛЕНИЯ</w:t>
      </w:r>
    </w:p>
    <w:p w:rsidR="00CE49C0" w:rsidRPr="00B746D0" w:rsidRDefault="00CE49C0" w:rsidP="0062061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6D0">
        <w:rPr>
          <w:rFonts w:ascii="Times New Roman" w:hAnsi="Times New Roman" w:cs="Times New Roman"/>
          <w:b/>
          <w:bCs/>
          <w:sz w:val="28"/>
          <w:szCs w:val="28"/>
        </w:rPr>
        <w:t>КРАСНОАРМЕЙСКОГО РАЙОНА</w:t>
      </w:r>
    </w:p>
    <w:p w:rsidR="00AE5756" w:rsidRDefault="00AE5756" w:rsidP="00620618">
      <w:pPr>
        <w:pStyle w:val="a6"/>
        <w:suppressAutoHyphens/>
        <w:rPr>
          <w:sz w:val="32"/>
          <w:szCs w:val="32"/>
        </w:rPr>
      </w:pPr>
    </w:p>
    <w:p w:rsidR="00CE49C0" w:rsidRPr="00B746D0" w:rsidRDefault="00CE49C0" w:rsidP="00620618">
      <w:pPr>
        <w:pStyle w:val="a6"/>
        <w:suppressAutoHyphens/>
        <w:rPr>
          <w:sz w:val="32"/>
          <w:szCs w:val="32"/>
        </w:rPr>
      </w:pPr>
      <w:proofErr w:type="gramStart"/>
      <w:r w:rsidRPr="00B746D0">
        <w:rPr>
          <w:sz w:val="32"/>
          <w:szCs w:val="32"/>
        </w:rPr>
        <w:t>П</w:t>
      </w:r>
      <w:proofErr w:type="gramEnd"/>
      <w:r w:rsidRPr="00B746D0">
        <w:rPr>
          <w:sz w:val="32"/>
          <w:szCs w:val="32"/>
        </w:rPr>
        <w:t xml:space="preserve"> О С Т А Н О В Л Е Н И Е</w:t>
      </w:r>
    </w:p>
    <w:p w:rsidR="00CE49C0" w:rsidRPr="00B746D0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B746D0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B746D0" w:rsidRDefault="00C04AE2" w:rsidP="00620618">
      <w:pPr>
        <w:pStyle w:val="1"/>
        <w:suppressAutoHyphens/>
        <w:rPr>
          <w:b w:val="0"/>
          <w:bCs w:val="0"/>
          <w:sz w:val="28"/>
        </w:rPr>
      </w:pPr>
      <w:r w:rsidRPr="00B746D0">
        <w:rPr>
          <w:b w:val="0"/>
          <w:bCs w:val="0"/>
          <w:sz w:val="28"/>
        </w:rPr>
        <w:t xml:space="preserve">от  </w:t>
      </w:r>
      <w:r w:rsidR="00FB4F63">
        <w:rPr>
          <w:b w:val="0"/>
          <w:bCs w:val="0"/>
          <w:sz w:val="28"/>
        </w:rPr>
        <w:t>18.07.2022</w:t>
      </w:r>
      <w:r w:rsidR="00AE5756">
        <w:rPr>
          <w:b w:val="0"/>
          <w:bCs w:val="0"/>
          <w:sz w:val="28"/>
        </w:rPr>
        <w:t xml:space="preserve">                                                                                                      </w:t>
      </w:r>
      <w:r w:rsidR="00FB4F63">
        <w:rPr>
          <w:b w:val="0"/>
          <w:bCs w:val="0"/>
          <w:sz w:val="28"/>
        </w:rPr>
        <w:t xml:space="preserve"> </w:t>
      </w:r>
      <w:r w:rsidR="00AE5756">
        <w:rPr>
          <w:b w:val="0"/>
          <w:bCs w:val="0"/>
          <w:sz w:val="28"/>
        </w:rPr>
        <w:t xml:space="preserve"> </w:t>
      </w:r>
      <w:r w:rsidRPr="00B746D0">
        <w:rPr>
          <w:b w:val="0"/>
          <w:bCs w:val="0"/>
          <w:sz w:val="28"/>
        </w:rPr>
        <w:t>№</w:t>
      </w:r>
      <w:r w:rsidR="00FB4F63">
        <w:rPr>
          <w:b w:val="0"/>
          <w:bCs w:val="0"/>
          <w:sz w:val="28"/>
        </w:rPr>
        <w:t>169</w:t>
      </w:r>
    </w:p>
    <w:p w:rsidR="00AE5756" w:rsidRDefault="00AE5756" w:rsidP="00620618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E49C0" w:rsidRPr="00B746D0" w:rsidRDefault="00CE49C0" w:rsidP="00620618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746D0">
        <w:rPr>
          <w:rFonts w:ascii="Times New Roman" w:hAnsi="Times New Roman" w:cs="Times New Roman"/>
          <w:bCs/>
          <w:sz w:val="24"/>
          <w:szCs w:val="24"/>
        </w:rPr>
        <w:t>станица Полтавская</w:t>
      </w:r>
    </w:p>
    <w:p w:rsidR="00CE49C0" w:rsidRPr="00B746D0" w:rsidRDefault="00CE49C0" w:rsidP="00620618">
      <w:pPr>
        <w:pStyle w:val="ConsPlusNormal"/>
        <w:suppressAutoHyphens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6B23" w:rsidRPr="00B746D0" w:rsidRDefault="00566B23" w:rsidP="00566B23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746D0">
        <w:rPr>
          <w:rStyle w:val="aa"/>
          <w:rFonts w:ascii="Times New Roman" w:hAnsi="Times New Roman"/>
          <w:color w:val="auto"/>
          <w:sz w:val="28"/>
          <w:szCs w:val="28"/>
        </w:rPr>
        <w:t xml:space="preserve">Об утверждении </w:t>
      </w:r>
      <w:r w:rsidR="003B541E" w:rsidRPr="00B746D0">
        <w:rPr>
          <w:rFonts w:ascii="Times New Roman" w:hAnsi="Times New Roman" w:cs="Times New Roman"/>
          <w:b/>
          <w:sz w:val="28"/>
          <w:szCs w:val="28"/>
        </w:rPr>
        <w:t>Положения</w:t>
      </w:r>
    </w:p>
    <w:p w:rsidR="00B746D0" w:rsidRDefault="00B746D0" w:rsidP="00566B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46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порядке согласования администрацией Полтавского сельского </w:t>
      </w:r>
    </w:p>
    <w:p w:rsidR="008E4F65" w:rsidRDefault="00B746D0" w:rsidP="00566B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46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поселения Красноармейского района передачи в аренду </w:t>
      </w:r>
      <w:proofErr w:type="gramStart"/>
      <w:r w:rsidRPr="00B746D0">
        <w:rPr>
          <w:rFonts w:ascii="Times New Roman" w:hAnsi="Times New Roman" w:cs="Times New Roman"/>
          <w:b/>
          <w:color w:val="000000"/>
          <w:sz w:val="28"/>
          <w:szCs w:val="28"/>
        </w:rPr>
        <w:t>без</w:t>
      </w:r>
      <w:proofErr w:type="gramEnd"/>
    </w:p>
    <w:p w:rsidR="008E4F65" w:rsidRDefault="00B746D0" w:rsidP="00566B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46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проведения конкурсов и аукционов муниципального имущества Полтавского сельского поселения Красноармейского района, закрепленного на праве хозяйственного ведения либо оперативного управления за муниципальными </w:t>
      </w:r>
      <w:r w:rsidR="008E4F65">
        <w:rPr>
          <w:rFonts w:ascii="Times New Roman" w:hAnsi="Times New Roman" w:cs="Times New Roman"/>
          <w:b/>
          <w:color w:val="000000"/>
          <w:sz w:val="28"/>
          <w:szCs w:val="28"/>
        </w:rPr>
        <w:t>учреждениями</w:t>
      </w:r>
      <w:r w:rsidRPr="00B746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культуры </w:t>
      </w:r>
    </w:p>
    <w:p w:rsidR="00CE49C0" w:rsidRPr="00B746D0" w:rsidRDefault="00B746D0" w:rsidP="00566B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6D0">
        <w:rPr>
          <w:rFonts w:ascii="Times New Roman" w:hAnsi="Times New Roman" w:cs="Times New Roman"/>
          <w:b/>
          <w:color w:val="000000"/>
          <w:sz w:val="28"/>
          <w:szCs w:val="28"/>
        </w:rPr>
        <w:t>Полтавского сельского поселения Красноармейского района</w:t>
      </w:r>
    </w:p>
    <w:p w:rsidR="00463F13" w:rsidRDefault="00463F13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46D0" w:rsidRPr="00B746D0" w:rsidRDefault="00B746D0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41E" w:rsidRPr="00B746D0" w:rsidRDefault="00B746D0" w:rsidP="003B541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В соответствии с Гражданским кодексом Р</w:t>
      </w:r>
      <w:r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B746D0">
        <w:rPr>
          <w:rFonts w:ascii="Times New Roman" w:hAnsi="Times New Roman" w:cs="Times New Roman"/>
          <w:sz w:val="28"/>
          <w:szCs w:val="28"/>
        </w:rPr>
        <w:t>, Федеральным законом от26 июля 2006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746D0">
        <w:rPr>
          <w:rFonts w:ascii="Times New Roman" w:hAnsi="Times New Roman" w:cs="Times New Roman"/>
          <w:sz w:val="28"/>
          <w:szCs w:val="28"/>
        </w:rPr>
        <w:t xml:space="preserve"> № 135-ФЗ «О защите конкуренции», Федеральным законом от 6 октября 2003 г</w:t>
      </w:r>
      <w:r w:rsidR="00C82A98">
        <w:rPr>
          <w:rFonts w:ascii="Times New Roman" w:hAnsi="Times New Roman" w:cs="Times New Roman"/>
          <w:sz w:val="28"/>
          <w:szCs w:val="28"/>
        </w:rPr>
        <w:t>.</w:t>
      </w:r>
      <w:r w:rsidRPr="00B746D0">
        <w:rPr>
          <w:rFonts w:ascii="Times New Roman" w:hAnsi="Times New Roman" w:cs="Times New Roman"/>
          <w:sz w:val="28"/>
          <w:szCs w:val="28"/>
        </w:rPr>
        <w:t xml:space="preserve"> №  131-ФЗ «Об общих принципах организации местного </w:t>
      </w:r>
      <w:r w:rsidRPr="00B746D0">
        <w:rPr>
          <w:rFonts w:ascii="Times New Roman" w:hAnsi="Times New Roman" w:cs="Times New Roman"/>
          <w:color w:val="000000"/>
          <w:sz w:val="28"/>
          <w:szCs w:val="28"/>
        </w:rPr>
        <w:t xml:space="preserve">самоуправления в Российской Федерации», </w:t>
      </w:r>
      <w:proofErr w:type="gramStart"/>
      <w:r w:rsidRPr="00B746D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B746D0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9 сентября 2021 г</w:t>
      </w:r>
      <w:r w:rsidR="00C82A98">
        <w:rPr>
          <w:rFonts w:ascii="Times New Roman" w:hAnsi="Times New Roman" w:cs="Times New Roman"/>
          <w:sz w:val="28"/>
          <w:szCs w:val="28"/>
        </w:rPr>
        <w:t>.</w:t>
      </w:r>
      <w:r w:rsidRPr="00B746D0">
        <w:rPr>
          <w:rFonts w:ascii="Times New Roman" w:hAnsi="Times New Roman" w:cs="Times New Roman"/>
          <w:sz w:val="28"/>
          <w:szCs w:val="28"/>
        </w:rPr>
        <w:t xml:space="preserve">№ 1529 «Об утверждении Правил заключения без проведения конкурсов или аукционов договоров аренды в отношении государственного илимуниципального имущества, закрепленного на праве хозяйственного </w:t>
      </w:r>
      <w:r w:rsidRPr="00B746D0">
        <w:rPr>
          <w:rFonts w:ascii="Times New Roman" w:hAnsi="Times New Roman" w:cs="Times New Roman"/>
          <w:color w:val="000000"/>
          <w:sz w:val="28"/>
          <w:szCs w:val="28"/>
        </w:rPr>
        <w:t xml:space="preserve">ведения </w:t>
      </w:r>
      <w:r w:rsidRPr="00E930F2">
        <w:rPr>
          <w:rFonts w:ascii="Times New Roman" w:hAnsi="Times New Roman" w:cs="Times New Roman"/>
          <w:sz w:val="28"/>
          <w:szCs w:val="28"/>
        </w:rPr>
        <w:t xml:space="preserve">либо оперативного управления за государственными или муниципальными организациями культуры», на основании пункта </w:t>
      </w:r>
      <w:r w:rsidR="00E930F2" w:rsidRPr="00E930F2">
        <w:rPr>
          <w:rFonts w:ascii="Times New Roman" w:hAnsi="Times New Roman" w:cs="Times New Roman"/>
          <w:sz w:val="28"/>
          <w:szCs w:val="28"/>
        </w:rPr>
        <w:t>8Положения  о порядке управления и распоряжения имуществом, находящимся в муниципальной собственности Полтавского сельского поселения Красноармейского района</w:t>
      </w:r>
      <w:r w:rsidRPr="00E930F2">
        <w:rPr>
          <w:rFonts w:ascii="Times New Roman" w:hAnsi="Times New Roman" w:cs="Times New Roman"/>
          <w:sz w:val="28"/>
          <w:szCs w:val="28"/>
        </w:rPr>
        <w:t>, утвержденного</w:t>
      </w:r>
      <w:proofErr w:type="gramEnd"/>
      <w:r w:rsidRPr="00E930F2">
        <w:rPr>
          <w:rFonts w:ascii="Times New Roman" w:hAnsi="Times New Roman" w:cs="Times New Roman"/>
          <w:sz w:val="28"/>
          <w:szCs w:val="28"/>
        </w:rPr>
        <w:t xml:space="preserve"> решением Совета </w:t>
      </w:r>
      <w:r w:rsidR="00C82A98" w:rsidRPr="00E930F2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от </w:t>
      </w:r>
      <w:r w:rsidR="00E930F2" w:rsidRPr="00E930F2">
        <w:rPr>
          <w:rFonts w:ascii="Times New Roman" w:hAnsi="Times New Roman" w:cs="Times New Roman"/>
          <w:sz w:val="28"/>
          <w:szCs w:val="28"/>
        </w:rPr>
        <w:t>26 февраля 2015 г. № 6/1</w:t>
      </w:r>
      <w:r w:rsidRPr="00E930F2">
        <w:rPr>
          <w:rFonts w:ascii="Times New Roman" w:hAnsi="Times New Roman" w:cs="Times New Roman"/>
          <w:sz w:val="28"/>
          <w:szCs w:val="28"/>
        </w:rPr>
        <w:t xml:space="preserve">, руководствуясь Уставом </w:t>
      </w:r>
      <w:r w:rsidR="00C82A98" w:rsidRPr="00E930F2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</w:t>
      </w:r>
      <w:r w:rsidR="003B541E" w:rsidRPr="00E930F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B541E" w:rsidRPr="00B746D0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</w:t>
      </w:r>
      <w:proofErr w:type="gramStart"/>
      <w:r w:rsidR="003B541E" w:rsidRPr="00B746D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B541E" w:rsidRPr="00B746D0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F5237F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46D0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</w:t>
      </w:r>
      <w:hyperlink w:anchor="Par38" w:tooltip="ПОЛОЖЕНИЕ" w:history="1">
        <w:r w:rsidRPr="00B746D0">
          <w:rPr>
            <w:rFonts w:ascii="Times New Roman" w:hAnsi="Times New Roman" w:cs="Times New Roman"/>
            <w:color w:val="000000"/>
            <w:sz w:val="28"/>
            <w:szCs w:val="28"/>
          </w:rPr>
          <w:t>Положение</w:t>
        </w:r>
      </w:hyperlink>
      <w:r w:rsidRPr="00B746D0">
        <w:rPr>
          <w:rFonts w:ascii="Times New Roman" w:hAnsi="Times New Roman" w:cs="Times New Roman"/>
          <w:color w:val="000000"/>
          <w:sz w:val="28"/>
          <w:szCs w:val="28"/>
        </w:rPr>
        <w:t xml:space="preserve"> о порядке согласования администрацией </w:t>
      </w:r>
      <w:r>
        <w:rPr>
          <w:rFonts w:ascii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Pr="00B746D0">
        <w:rPr>
          <w:rFonts w:ascii="Times New Roman" w:hAnsi="Times New Roman" w:cs="Times New Roman"/>
          <w:color w:val="000000"/>
          <w:sz w:val="28"/>
          <w:szCs w:val="28"/>
        </w:rPr>
        <w:t xml:space="preserve"> передачи в аренду без проведения конкурсов и аукционов муниципального имущества </w:t>
      </w:r>
      <w:r>
        <w:rPr>
          <w:rFonts w:ascii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Pr="00B746D0">
        <w:rPr>
          <w:rFonts w:ascii="Times New Roman" w:hAnsi="Times New Roman" w:cs="Times New Roman"/>
          <w:color w:val="000000"/>
          <w:sz w:val="28"/>
          <w:szCs w:val="28"/>
        </w:rPr>
        <w:t xml:space="preserve">, закрепленного на </w:t>
      </w:r>
      <w:r w:rsidRPr="00B746D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праве хозяйственного ведения либо оперативного управления за муниципальными </w:t>
      </w:r>
      <w:r w:rsidR="008E4F65">
        <w:rPr>
          <w:rFonts w:ascii="Times New Roman" w:hAnsi="Times New Roman" w:cs="Times New Roman"/>
          <w:color w:val="000000"/>
          <w:sz w:val="28"/>
          <w:szCs w:val="28"/>
        </w:rPr>
        <w:t>учреждениями</w:t>
      </w:r>
      <w:r w:rsidRPr="00B746D0">
        <w:rPr>
          <w:rFonts w:ascii="Times New Roman" w:hAnsi="Times New Roman" w:cs="Times New Roman"/>
          <w:color w:val="000000"/>
          <w:sz w:val="28"/>
          <w:szCs w:val="28"/>
        </w:rPr>
        <w:t xml:space="preserve"> культуры </w:t>
      </w:r>
      <w:r>
        <w:rPr>
          <w:rFonts w:ascii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="00F5237F" w:rsidRPr="00B746D0">
        <w:rPr>
          <w:rFonts w:ascii="Times New Roman" w:hAnsi="Times New Roman" w:cs="Times New Roman"/>
          <w:color w:val="000000"/>
          <w:sz w:val="28"/>
          <w:szCs w:val="28"/>
        </w:rPr>
        <w:t>(приложение).</w:t>
      </w:r>
    </w:p>
    <w:p w:rsidR="00F5237F" w:rsidRPr="00B746D0" w:rsidRDefault="00F5237F" w:rsidP="00715AA3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2. Общему отделу (Соколовская М. А.)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«Интернет».</w:t>
      </w:r>
    </w:p>
    <w:p w:rsidR="00F5237F" w:rsidRPr="00B746D0" w:rsidRDefault="00C82A98" w:rsidP="00715AA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237F" w:rsidRPr="00B746D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5237F" w:rsidRPr="00B746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5237F" w:rsidRPr="00B746D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070BE5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F5237F" w:rsidRPr="00B746D0" w:rsidRDefault="00C82A98" w:rsidP="0062061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237F" w:rsidRPr="00B746D0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обнародования.</w:t>
      </w:r>
    </w:p>
    <w:p w:rsidR="00F14729" w:rsidRPr="00B746D0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B746D0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B746D0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BE5" w:rsidRPr="00070BE5" w:rsidRDefault="00070BE5" w:rsidP="00070B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70BE5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70BE5"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070BE5" w:rsidRPr="00070BE5" w:rsidRDefault="00070BE5" w:rsidP="00070B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0BE5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</w:t>
      </w:r>
    </w:p>
    <w:p w:rsidR="00F14729" w:rsidRPr="00070BE5" w:rsidRDefault="00070BE5" w:rsidP="00070B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BE5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 В.А. </w:t>
      </w:r>
      <w:proofErr w:type="spellStart"/>
      <w:r w:rsidRPr="00070BE5">
        <w:rPr>
          <w:rFonts w:ascii="Times New Roman" w:hAnsi="Times New Roman" w:cs="Times New Roman"/>
          <w:sz w:val="28"/>
          <w:szCs w:val="28"/>
        </w:rPr>
        <w:t>Гористов</w:t>
      </w:r>
      <w:proofErr w:type="spellEnd"/>
      <w:r w:rsidR="00F14729" w:rsidRPr="00070B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0618" w:rsidRPr="00B746D0" w:rsidRDefault="0062061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Pr="00B746D0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Pr="00B746D0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Pr="00B746D0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Pr="00B746D0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Pr="00B746D0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Pr="00B746D0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Pr="00B746D0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Pr="00B746D0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Pr="00B746D0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Pr="00B746D0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Pr="00B746D0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Pr="00B746D0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Pr="00B746D0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Pr="00B746D0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Pr="00B746D0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Pr="00B746D0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Pr="00B746D0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Pr="00B746D0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Pr="00B746D0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Pr="00B746D0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Pr="00B746D0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Pr="00B746D0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49D4" w:rsidRPr="00B746D0" w:rsidRDefault="00E849D4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Pr="00B746D0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756" w:rsidRPr="00B746D0" w:rsidRDefault="00AE5756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AA3" w:rsidRPr="00B746D0" w:rsidRDefault="00715AA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/>
      </w:tblPr>
      <w:tblGrid>
        <w:gridCol w:w="4500"/>
        <w:gridCol w:w="5100"/>
      </w:tblGrid>
      <w:tr w:rsidR="00CE49C0" w:rsidRPr="00B746D0" w:rsidTr="00620618">
        <w:tc>
          <w:tcPr>
            <w:tcW w:w="4500" w:type="dxa"/>
          </w:tcPr>
          <w:p w:rsidR="00CE49C0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E849D4" w:rsidRDefault="00E849D4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AE5756" w:rsidRPr="00B746D0" w:rsidRDefault="00AE5756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CE49C0" w:rsidRPr="00B746D0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CE49C0" w:rsidRPr="00B746D0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463F13" w:rsidRPr="00B746D0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6D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63F13" w:rsidRPr="00B746D0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F13" w:rsidRPr="00B746D0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6D0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C82A9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463F13" w:rsidRPr="00B746D0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6D0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63F13" w:rsidRPr="00B746D0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6D0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463F13" w:rsidRPr="00B746D0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6D0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CE49C0" w:rsidRPr="00B746D0" w:rsidRDefault="00C04AE2" w:rsidP="00FB4F63">
            <w:pPr>
              <w:suppressAutoHyphens/>
              <w:spacing w:after="0" w:line="240" w:lineRule="auto"/>
              <w:jc w:val="center"/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746D0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FB4F63">
              <w:rPr>
                <w:rFonts w:ascii="Times New Roman" w:hAnsi="Times New Roman" w:cs="Times New Roman"/>
                <w:sz w:val="28"/>
                <w:szCs w:val="28"/>
              </w:rPr>
              <w:t xml:space="preserve">18.07.2022 </w:t>
            </w:r>
            <w:r w:rsidR="00463F13" w:rsidRPr="00B746D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B4F63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</w:tr>
    </w:tbl>
    <w:p w:rsidR="00F14729" w:rsidRPr="00B746D0" w:rsidRDefault="00F14729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0618" w:rsidRPr="00B746D0" w:rsidRDefault="00620618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41E" w:rsidRPr="00B746D0" w:rsidRDefault="003B541E" w:rsidP="003B541E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746D0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82A98" w:rsidRDefault="00C82A98" w:rsidP="00C82A9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46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порядке согласования администрацией Полтавского сельского </w:t>
      </w:r>
    </w:p>
    <w:p w:rsidR="00C82A98" w:rsidRDefault="00C82A98" w:rsidP="00C82A9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46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поселения Красноармейского района передачи в аренду без проведения конкурсов и аукционов муниципального имущества Полтавского сельского поселения Красноармейского района, закрепленного на праве хозяйственного ведения либо оперативного управления </w:t>
      </w:r>
    </w:p>
    <w:p w:rsidR="00C82A98" w:rsidRDefault="00C82A98" w:rsidP="00C82A9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46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 муниципальными </w:t>
      </w:r>
      <w:r w:rsidR="00BD3D88">
        <w:rPr>
          <w:rFonts w:ascii="Times New Roman" w:hAnsi="Times New Roman" w:cs="Times New Roman"/>
          <w:b/>
          <w:color w:val="000000"/>
          <w:sz w:val="28"/>
          <w:szCs w:val="28"/>
        </w:rPr>
        <w:t>учреждениями</w:t>
      </w:r>
      <w:r w:rsidRPr="00B746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культуры </w:t>
      </w:r>
      <w:proofErr w:type="gramStart"/>
      <w:r w:rsidRPr="00B746D0">
        <w:rPr>
          <w:rFonts w:ascii="Times New Roman" w:hAnsi="Times New Roman" w:cs="Times New Roman"/>
          <w:b/>
          <w:color w:val="000000"/>
          <w:sz w:val="28"/>
          <w:szCs w:val="28"/>
        </w:rPr>
        <w:t>Полтавского</w:t>
      </w:r>
      <w:proofErr w:type="gramEnd"/>
    </w:p>
    <w:p w:rsidR="00C82A98" w:rsidRPr="00B746D0" w:rsidRDefault="00C82A98" w:rsidP="00C82A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6D0">
        <w:rPr>
          <w:rFonts w:ascii="Times New Roman" w:hAnsi="Times New Roman" w:cs="Times New Roman"/>
          <w:b/>
          <w:color w:val="000000"/>
          <w:sz w:val="28"/>
          <w:szCs w:val="28"/>
        </w:rPr>
        <w:t>сельского поселения Красноармейского района</w:t>
      </w:r>
    </w:p>
    <w:p w:rsidR="00566B23" w:rsidRPr="00B746D0" w:rsidRDefault="00566B23" w:rsidP="003B541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15AA3" w:rsidRPr="00B746D0" w:rsidRDefault="00715AA3" w:rsidP="003B541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B541E" w:rsidRPr="00B746D0" w:rsidRDefault="003B541E" w:rsidP="003B54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6D0">
        <w:rPr>
          <w:rFonts w:ascii="Times New Roman" w:hAnsi="Times New Roman" w:cs="Times New Roman"/>
          <w:b/>
          <w:sz w:val="28"/>
          <w:szCs w:val="28"/>
        </w:rPr>
        <w:t>1. Общие положения</w:t>
      </w:r>
    </w:p>
    <w:p w:rsidR="003B541E" w:rsidRPr="00B746D0" w:rsidRDefault="003B541E" w:rsidP="003B5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Pr="00B746D0">
        <w:rPr>
          <w:rFonts w:ascii="Times New Roman" w:hAnsi="Times New Roman" w:cs="Times New Roman"/>
          <w:sz w:val="28"/>
          <w:szCs w:val="28"/>
        </w:rPr>
        <w:t xml:space="preserve">Настоящее Положение устанавливает порядок согласования муниципальными </w:t>
      </w:r>
      <w:r w:rsidR="00C82A98">
        <w:rPr>
          <w:rFonts w:ascii="Times New Roman" w:hAnsi="Times New Roman" w:cs="Times New Roman"/>
          <w:sz w:val="28"/>
          <w:szCs w:val="28"/>
        </w:rPr>
        <w:t>учреждениями</w:t>
      </w:r>
      <w:r w:rsidRPr="00B746D0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C82A98"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B746D0">
        <w:rPr>
          <w:rFonts w:ascii="Times New Roman" w:hAnsi="Times New Roman" w:cs="Times New Roman"/>
          <w:sz w:val="28"/>
          <w:szCs w:val="28"/>
        </w:rPr>
        <w:t xml:space="preserve"> (далее – муниципальные </w:t>
      </w:r>
      <w:r w:rsidR="00C82A98">
        <w:rPr>
          <w:rFonts w:ascii="Times New Roman" w:hAnsi="Times New Roman" w:cs="Times New Roman"/>
          <w:sz w:val="28"/>
          <w:szCs w:val="28"/>
        </w:rPr>
        <w:t>учреждения</w:t>
      </w:r>
      <w:r w:rsidRPr="00B746D0">
        <w:rPr>
          <w:rFonts w:ascii="Times New Roman" w:hAnsi="Times New Roman" w:cs="Times New Roman"/>
          <w:sz w:val="28"/>
          <w:szCs w:val="28"/>
        </w:rPr>
        <w:t xml:space="preserve"> культуры) с администрацией </w:t>
      </w:r>
      <w:r w:rsidR="00C82A98" w:rsidRPr="00B746D0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</w:t>
      </w:r>
      <w:r w:rsidRPr="00B746D0">
        <w:rPr>
          <w:rFonts w:ascii="Times New Roman" w:hAnsi="Times New Roman" w:cs="Times New Roman"/>
          <w:sz w:val="28"/>
          <w:szCs w:val="28"/>
        </w:rPr>
        <w:t xml:space="preserve">передачи в аренду без проведения конкурсов и аукционов муниципального имущества </w:t>
      </w:r>
      <w:r w:rsidR="00C82A98"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B746D0">
        <w:rPr>
          <w:rFonts w:ascii="Times New Roman" w:hAnsi="Times New Roman" w:cs="Times New Roman"/>
          <w:sz w:val="28"/>
          <w:szCs w:val="28"/>
        </w:rPr>
        <w:t xml:space="preserve">, закрепленного на праве хозяйственного ведения либо оперативного управления (далее – имущество) за муниципальными </w:t>
      </w:r>
      <w:r w:rsidR="00C82A98">
        <w:rPr>
          <w:rFonts w:ascii="Times New Roman" w:hAnsi="Times New Roman" w:cs="Times New Roman"/>
          <w:sz w:val="28"/>
          <w:szCs w:val="28"/>
        </w:rPr>
        <w:t>учреждениями</w:t>
      </w:r>
      <w:r w:rsidRPr="00B746D0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C82A98" w:rsidRPr="00B746D0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</w:t>
      </w:r>
      <w:r w:rsidRPr="00B746D0">
        <w:rPr>
          <w:rFonts w:ascii="Times New Roman" w:hAnsi="Times New Roman" w:cs="Times New Roman"/>
          <w:sz w:val="28"/>
          <w:szCs w:val="28"/>
        </w:rPr>
        <w:t>(далее - Положение).</w:t>
      </w:r>
      <w:proofErr w:type="gramEnd"/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746D0">
        <w:rPr>
          <w:rFonts w:ascii="Times New Roman" w:hAnsi="Times New Roman" w:cs="Times New Roman"/>
          <w:sz w:val="28"/>
          <w:szCs w:val="28"/>
        </w:rPr>
        <w:t xml:space="preserve">Заключение договоров аренды имущества муниципальными </w:t>
      </w:r>
      <w:r w:rsidR="00C82A98">
        <w:rPr>
          <w:rFonts w:ascii="Times New Roman" w:hAnsi="Times New Roman" w:cs="Times New Roman"/>
          <w:sz w:val="28"/>
          <w:szCs w:val="28"/>
        </w:rPr>
        <w:t>учреждениями</w:t>
      </w:r>
      <w:r w:rsidRPr="00B746D0">
        <w:rPr>
          <w:rFonts w:ascii="Times New Roman" w:hAnsi="Times New Roman" w:cs="Times New Roman"/>
          <w:sz w:val="28"/>
          <w:szCs w:val="28"/>
        </w:rPr>
        <w:t xml:space="preserve"> культуры осуществляется без проведения конкурсов или аукционов в соответствии с ч. 3.5 ст. 17.1 Федерального закона  от 26 июля 2006 г</w:t>
      </w:r>
      <w:r w:rsidR="00C82A98">
        <w:rPr>
          <w:rFonts w:ascii="Times New Roman" w:hAnsi="Times New Roman" w:cs="Times New Roman"/>
          <w:sz w:val="28"/>
          <w:szCs w:val="28"/>
        </w:rPr>
        <w:t>.</w:t>
      </w:r>
      <w:r w:rsidRPr="00B746D0">
        <w:rPr>
          <w:rFonts w:ascii="Times New Roman" w:hAnsi="Times New Roman" w:cs="Times New Roman"/>
          <w:sz w:val="28"/>
          <w:szCs w:val="28"/>
        </w:rPr>
        <w:t xml:space="preserve"> № 135-ФЗ «О защите конкуренции», постановлением Правительства Российской Федерации от 9 сентября 2021 г</w:t>
      </w:r>
      <w:r w:rsidR="00C82A98">
        <w:rPr>
          <w:rFonts w:ascii="Times New Roman" w:hAnsi="Times New Roman" w:cs="Times New Roman"/>
          <w:sz w:val="28"/>
          <w:szCs w:val="28"/>
        </w:rPr>
        <w:t>.</w:t>
      </w:r>
      <w:r w:rsidRPr="00B746D0">
        <w:rPr>
          <w:rFonts w:ascii="Times New Roman" w:hAnsi="Times New Roman" w:cs="Times New Roman"/>
          <w:sz w:val="28"/>
          <w:szCs w:val="28"/>
        </w:rPr>
        <w:t xml:space="preserve"> № 1529 «Об утверждении Правил заключения без проведения конкурсов или аукционов договоров аренды в отношении государственного или муниципального имущества, закрепленного направе</w:t>
      </w:r>
      <w:proofErr w:type="gramEnd"/>
      <w:r w:rsidRPr="00B746D0">
        <w:rPr>
          <w:rFonts w:ascii="Times New Roman" w:hAnsi="Times New Roman" w:cs="Times New Roman"/>
          <w:sz w:val="28"/>
          <w:szCs w:val="28"/>
        </w:rPr>
        <w:t xml:space="preserve"> хозяйственного </w:t>
      </w:r>
      <w:r w:rsidRPr="00B746D0">
        <w:rPr>
          <w:rFonts w:ascii="Times New Roman" w:hAnsi="Times New Roman" w:cs="Times New Roman"/>
          <w:color w:val="000000"/>
          <w:sz w:val="28"/>
          <w:szCs w:val="28"/>
        </w:rPr>
        <w:t xml:space="preserve">ведения либо оперативного управления за государственными или муниципальными организациями культуры» </w:t>
      </w:r>
      <w:r w:rsidRPr="00B746D0">
        <w:rPr>
          <w:rFonts w:ascii="Times New Roman" w:hAnsi="Times New Roman" w:cs="Times New Roman"/>
          <w:sz w:val="28"/>
          <w:szCs w:val="28"/>
        </w:rPr>
        <w:t>в случае заключения этих договоров: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 xml:space="preserve">1)  с организациями общественного питания в целях создания необходимых условий для организации питания посетителей и работников муниципальных </w:t>
      </w:r>
      <w:r w:rsidR="008E4F65">
        <w:rPr>
          <w:rFonts w:ascii="Times New Roman" w:hAnsi="Times New Roman" w:cs="Times New Roman"/>
          <w:sz w:val="28"/>
          <w:szCs w:val="28"/>
        </w:rPr>
        <w:t>учреждений</w:t>
      </w:r>
      <w:r w:rsidRPr="00B746D0">
        <w:rPr>
          <w:rFonts w:ascii="Times New Roman" w:hAnsi="Times New Roman" w:cs="Times New Roman"/>
          <w:sz w:val="28"/>
          <w:szCs w:val="28"/>
        </w:rPr>
        <w:t xml:space="preserve"> культуры;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8"/>
      <w:bookmarkEnd w:id="0"/>
      <w:r w:rsidRPr="00B746D0">
        <w:rPr>
          <w:rFonts w:ascii="Times New Roman" w:hAnsi="Times New Roman" w:cs="Times New Roman"/>
          <w:sz w:val="28"/>
          <w:szCs w:val="28"/>
        </w:rPr>
        <w:t xml:space="preserve">2) с юридическими лицами и индивидуальными предпринимателями, осуществляющими розничную торговлю сувенирной, издательской и </w:t>
      </w:r>
      <w:r w:rsidRPr="00B746D0">
        <w:rPr>
          <w:rFonts w:ascii="Times New Roman" w:hAnsi="Times New Roman" w:cs="Times New Roman"/>
          <w:sz w:val="28"/>
          <w:szCs w:val="28"/>
        </w:rPr>
        <w:lastRenderedPageBreak/>
        <w:t xml:space="preserve">аудиовизуальной продукцией, в целях организации соответствующей целям деятельности </w:t>
      </w:r>
      <w:r w:rsidR="008E4F65">
        <w:rPr>
          <w:rFonts w:ascii="Times New Roman" w:hAnsi="Times New Roman" w:cs="Times New Roman"/>
          <w:sz w:val="28"/>
          <w:szCs w:val="28"/>
        </w:rPr>
        <w:t>учреждений</w:t>
      </w:r>
      <w:r w:rsidRPr="00B746D0">
        <w:rPr>
          <w:rFonts w:ascii="Times New Roman" w:hAnsi="Times New Roman" w:cs="Times New Roman"/>
          <w:sz w:val="28"/>
          <w:szCs w:val="28"/>
        </w:rPr>
        <w:t xml:space="preserve"> культуры розничной торговли сувенирной, издательской и аудиовизуальной продукцией для обеспечения потребностей посетителей муниципальных </w:t>
      </w:r>
      <w:r w:rsidR="008E4F65">
        <w:rPr>
          <w:rFonts w:ascii="Times New Roman" w:hAnsi="Times New Roman" w:cs="Times New Roman"/>
          <w:sz w:val="28"/>
          <w:szCs w:val="28"/>
        </w:rPr>
        <w:t>учреждений</w:t>
      </w:r>
      <w:r w:rsidRPr="00B746D0">
        <w:rPr>
          <w:rFonts w:ascii="Times New Roman" w:hAnsi="Times New Roman" w:cs="Times New Roman"/>
          <w:sz w:val="28"/>
          <w:szCs w:val="28"/>
        </w:rPr>
        <w:t xml:space="preserve"> культуры.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3. Муниципальн</w:t>
      </w:r>
      <w:r w:rsidR="008E4F65">
        <w:rPr>
          <w:rFonts w:ascii="Times New Roman" w:hAnsi="Times New Roman" w:cs="Times New Roman"/>
          <w:sz w:val="28"/>
          <w:szCs w:val="28"/>
        </w:rPr>
        <w:t>оеучреждение</w:t>
      </w:r>
      <w:r w:rsidRPr="00B746D0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Pr="00B746D0">
        <w:rPr>
          <w:rFonts w:ascii="Times New Roman" w:hAnsi="Times New Roman" w:cs="Times New Roman"/>
          <w:color w:val="000000"/>
          <w:sz w:val="28"/>
          <w:szCs w:val="28"/>
        </w:rPr>
        <w:t>по результатам рассмотрения заявки юридическ</w:t>
      </w:r>
      <w:r w:rsidR="008E4F65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B746D0">
        <w:rPr>
          <w:rFonts w:ascii="Times New Roman" w:hAnsi="Times New Roman" w:cs="Times New Roman"/>
          <w:color w:val="000000"/>
          <w:sz w:val="28"/>
          <w:szCs w:val="28"/>
        </w:rPr>
        <w:t xml:space="preserve"> лиц</w:t>
      </w:r>
      <w:r w:rsidR="008E4F6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746D0">
        <w:rPr>
          <w:rFonts w:ascii="Times New Roman" w:hAnsi="Times New Roman" w:cs="Times New Roman"/>
          <w:color w:val="000000"/>
          <w:sz w:val="28"/>
          <w:szCs w:val="28"/>
        </w:rPr>
        <w:t xml:space="preserve"> или индивидуальн</w:t>
      </w:r>
      <w:r w:rsidR="008E4F65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B746D0">
        <w:rPr>
          <w:rFonts w:ascii="Times New Roman" w:hAnsi="Times New Roman" w:cs="Times New Roman"/>
          <w:color w:val="000000"/>
          <w:sz w:val="28"/>
          <w:szCs w:val="28"/>
        </w:rPr>
        <w:t xml:space="preserve"> предпринимател</w:t>
      </w:r>
      <w:r w:rsidR="008E4F65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B746D0">
        <w:rPr>
          <w:rFonts w:ascii="Times New Roman" w:hAnsi="Times New Roman" w:cs="Times New Roman"/>
          <w:color w:val="000000"/>
          <w:sz w:val="28"/>
          <w:szCs w:val="28"/>
        </w:rPr>
        <w:t>, о необходимости заключения договора аренды</w:t>
      </w:r>
      <w:r w:rsidRPr="00B746D0">
        <w:rPr>
          <w:rFonts w:ascii="Times New Roman" w:hAnsi="Times New Roman" w:cs="Times New Roman"/>
          <w:sz w:val="28"/>
          <w:szCs w:val="28"/>
        </w:rPr>
        <w:t xml:space="preserve">обязана обратиться в администрацию </w:t>
      </w:r>
      <w:r w:rsidR="00B64EAB"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B746D0">
        <w:rPr>
          <w:rFonts w:ascii="Times New Roman" w:hAnsi="Times New Roman" w:cs="Times New Roman"/>
          <w:sz w:val="28"/>
          <w:szCs w:val="28"/>
        </w:rPr>
        <w:t>, исполняющую функции и полномочия учредителя (далее - учредитель), с обращением о согласовании передачи такого имущества в аренду (далее - обращение).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78"/>
      <w:bookmarkEnd w:id="1"/>
      <w:r w:rsidRPr="00B746D0">
        <w:rPr>
          <w:rFonts w:ascii="Times New Roman" w:hAnsi="Times New Roman" w:cs="Times New Roman"/>
          <w:sz w:val="28"/>
          <w:szCs w:val="28"/>
        </w:rPr>
        <w:t>4. В обращении указываются следующие сведения: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1) наименование предполагаемого арендатора, сведения о месте его нахождения, почтовый адрес и номер контактного телефона;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2) сведения об имуществе, закрепленном на праве хозяйственного ведения либо оперативного управления, которое предлагается передать в аренду;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3) обоснование того, что передача в аренду имущества, закрепленного на праве хозяйственного ведения либо оперативного управления, будет способствовать более эффективному его использованию;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4)  срок, на который предлагается заключить договор аренды;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5) правовое обоснование выбора предполагаемого арендатора для предоставления ему имущества в аренду без проведения торгов: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а) потребность арендатора в имуществе, предполагаемые цели использования имущества;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б) информация об ассортименте продукции и товаров, предлагаемых для реализации при оказании услуг общественного питания посетителям и работникам муниципально</w:t>
      </w:r>
      <w:r w:rsidR="00BD3D88">
        <w:rPr>
          <w:rFonts w:ascii="Times New Roman" w:hAnsi="Times New Roman" w:cs="Times New Roman"/>
          <w:sz w:val="28"/>
          <w:szCs w:val="28"/>
        </w:rPr>
        <w:t>гоучреждения</w:t>
      </w:r>
      <w:r w:rsidRPr="00B746D0">
        <w:rPr>
          <w:rFonts w:ascii="Times New Roman" w:hAnsi="Times New Roman" w:cs="Times New Roman"/>
          <w:sz w:val="28"/>
          <w:szCs w:val="28"/>
        </w:rPr>
        <w:t xml:space="preserve"> культуры, - для </w:t>
      </w:r>
      <w:r w:rsidRPr="00B746D0">
        <w:rPr>
          <w:rFonts w:ascii="Times New Roman" w:hAnsi="Times New Roman" w:cs="Times New Roman"/>
          <w:color w:val="000000"/>
          <w:sz w:val="28"/>
          <w:szCs w:val="28"/>
        </w:rPr>
        <w:t>организации общественного питания;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в) информация об ассортименте сувенирной, издательской и аудиовизуальной продукции - для юридических лиц и индивидуальных предпринимателей, осуществляющих розничную торговлю.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84"/>
      <w:bookmarkEnd w:id="2"/>
      <w:r w:rsidRPr="00B746D0">
        <w:rPr>
          <w:rFonts w:ascii="Times New Roman" w:hAnsi="Times New Roman" w:cs="Times New Roman"/>
          <w:sz w:val="28"/>
          <w:szCs w:val="28"/>
        </w:rPr>
        <w:t>5. К обращению прилагаются следующие документы: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1) проект договора аренды имущества;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2) отчет об оценке рыночной стоимости арендной платы, подготовленный в соответствии с законодательством Российской Федерации об оценочной деятельности (со сроком давности не более трех месяцев на дату представления);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 xml:space="preserve">3) копия заявки предполагаемого арендатора (организации общественного питания, юридического лица или индивидуального предпринимателя, </w:t>
      </w:r>
      <w:proofErr w:type="gramStart"/>
      <w:r w:rsidRPr="00B746D0"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Pr="00B746D0">
        <w:rPr>
          <w:rFonts w:ascii="Times New Roman" w:hAnsi="Times New Roman" w:cs="Times New Roman"/>
          <w:sz w:val="28"/>
          <w:szCs w:val="28"/>
        </w:rPr>
        <w:t xml:space="preserve"> розничную торговлю сувенирной, издательской и аудиовизуальной продукцией),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4) копия документа, удостоверяющего личность, и выписка из Единого государственного реестра индивидуальных предпринимателей (со сроком давности не более 1 месяца) - для индивидуальных предпринимателей;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lastRenderedPageBreak/>
        <w:t>5) выписка из Единого государственного реестра юридических лиц (со сроком давности не более 1 месяца) - для юридических лиц.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6. В случае поступления в муниципальн</w:t>
      </w:r>
      <w:r w:rsidR="008E4F65">
        <w:rPr>
          <w:rFonts w:ascii="Times New Roman" w:hAnsi="Times New Roman" w:cs="Times New Roman"/>
          <w:sz w:val="28"/>
          <w:szCs w:val="28"/>
        </w:rPr>
        <w:t>оеучреждение</w:t>
      </w:r>
      <w:r w:rsidRPr="00B746D0">
        <w:rPr>
          <w:rFonts w:ascii="Times New Roman" w:hAnsi="Times New Roman" w:cs="Times New Roman"/>
          <w:sz w:val="28"/>
          <w:szCs w:val="28"/>
        </w:rPr>
        <w:t xml:space="preserve"> культуры от 2 и более заявителей заявок в отношении аренды одного вида (видов) имущества обращения учредителю направляются в порядке очередности исходя из даты поступления заявок.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7. Учредитель рассматривает обращение и все приложенные к нему документы в течение пяти рабочих дней со дня их поступления и принимает одно из следующих решений: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1) согласовать передачу имущества в аренду.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2) отказать в согласовании передачи имущества в аренду.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8. Основаниями для отказа в согласовании передачи имущества в аренду являются: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 xml:space="preserve">1) передача имущества в аренду не будет способствовать более эффективной </w:t>
      </w:r>
      <w:r w:rsidRPr="00B746D0">
        <w:rPr>
          <w:rFonts w:ascii="Times New Roman" w:hAnsi="Times New Roman" w:cs="Times New Roman"/>
          <w:color w:val="000000"/>
          <w:sz w:val="28"/>
          <w:szCs w:val="28"/>
        </w:rPr>
        <w:t>организации деятельности муниципальн</w:t>
      </w:r>
      <w:r w:rsidR="008E4F65">
        <w:rPr>
          <w:rFonts w:ascii="Times New Roman" w:hAnsi="Times New Roman" w:cs="Times New Roman"/>
          <w:color w:val="000000"/>
          <w:sz w:val="28"/>
          <w:szCs w:val="28"/>
        </w:rPr>
        <w:t>огоучреждения</w:t>
      </w:r>
      <w:r w:rsidRPr="00B746D0">
        <w:rPr>
          <w:rFonts w:ascii="Times New Roman" w:hAnsi="Times New Roman" w:cs="Times New Roman"/>
          <w:color w:val="000000"/>
          <w:sz w:val="28"/>
          <w:szCs w:val="28"/>
        </w:rPr>
        <w:t xml:space="preserve"> культуры;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46D0">
        <w:rPr>
          <w:rFonts w:ascii="Times New Roman" w:hAnsi="Times New Roman" w:cs="Times New Roman"/>
          <w:color w:val="000000"/>
          <w:sz w:val="28"/>
          <w:szCs w:val="28"/>
        </w:rPr>
        <w:t>2) цели передачи в аренду имущества не соответствуют видам деятельности муниципально</w:t>
      </w:r>
      <w:r w:rsidR="008E4F65">
        <w:rPr>
          <w:rFonts w:ascii="Times New Roman" w:hAnsi="Times New Roman" w:cs="Times New Roman"/>
          <w:color w:val="000000"/>
          <w:sz w:val="28"/>
          <w:szCs w:val="28"/>
        </w:rPr>
        <w:t>гоучреждения</w:t>
      </w:r>
      <w:r w:rsidRPr="00B746D0">
        <w:rPr>
          <w:rFonts w:ascii="Times New Roman" w:hAnsi="Times New Roman" w:cs="Times New Roman"/>
          <w:color w:val="000000"/>
          <w:sz w:val="28"/>
          <w:szCs w:val="28"/>
        </w:rPr>
        <w:t xml:space="preserve"> культуры, предусмотренным ее уставом;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3) передача имущества в аренду согласована по результатам рассмотрения обращения муниципально</w:t>
      </w:r>
      <w:r w:rsidR="008E4F65">
        <w:rPr>
          <w:rFonts w:ascii="Times New Roman" w:hAnsi="Times New Roman" w:cs="Times New Roman"/>
          <w:sz w:val="28"/>
          <w:szCs w:val="28"/>
        </w:rPr>
        <w:t>гоучреждения</w:t>
      </w:r>
      <w:r w:rsidRPr="00B746D0">
        <w:rPr>
          <w:rFonts w:ascii="Times New Roman" w:hAnsi="Times New Roman" w:cs="Times New Roman"/>
          <w:sz w:val="28"/>
          <w:szCs w:val="28"/>
        </w:rPr>
        <w:t xml:space="preserve"> культуры в отношении заявки, поступившей ранее в порядке очередности. 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 xml:space="preserve">4) иное основание. 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 xml:space="preserve">9. Принятое решение оформляется учредителем в форме постановления администрации </w:t>
      </w:r>
      <w:r w:rsidR="00B64EAB"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B746D0">
        <w:rPr>
          <w:rFonts w:ascii="Times New Roman" w:hAnsi="Times New Roman" w:cs="Times New Roman"/>
          <w:sz w:val="28"/>
          <w:szCs w:val="28"/>
        </w:rPr>
        <w:t xml:space="preserve">, осуществляющей </w:t>
      </w:r>
      <w:r w:rsidRPr="00B746D0">
        <w:rPr>
          <w:rFonts w:ascii="Times New Roman" w:hAnsi="Times New Roman" w:cs="Times New Roman"/>
          <w:color w:val="000000"/>
          <w:sz w:val="28"/>
          <w:szCs w:val="28"/>
        </w:rPr>
        <w:t>функции и полномочия учредителя в отношении муниципально</w:t>
      </w:r>
      <w:r w:rsidR="008E4F65">
        <w:rPr>
          <w:rFonts w:ascii="Times New Roman" w:hAnsi="Times New Roman" w:cs="Times New Roman"/>
          <w:color w:val="000000"/>
          <w:sz w:val="28"/>
          <w:szCs w:val="28"/>
        </w:rPr>
        <w:t>гоучреждения</w:t>
      </w:r>
      <w:r w:rsidRPr="00B746D0">
        <w:rPr>
          <w:rFonts w:ascii="Times New Roman" w:hAnsi="Times New Roman" w:cs="Times New Roman"/>
          <w:color w:val="000000"/>
          <w:sz w:val="28"/>
          <w:szCs w:val="28"/>
        </w:rPr>
        <w:t xml:space="preserve"> культуры, и направляется муниципально</w:t>
      </w:r>
      <w:r w:rsidR="008E4F65">
        <w:rPr>
          <w:rFonts w:ascii="Times New Roman" w:hAnsi="Times New Roman" w:cs="Times New Roman"/>
          <w:color w:val="000000"/>
          <w:sz w:val="28"/>
          <w:szCs w:val="28"/>
        </w:rPr>
        <w:t>муучреждению</w:t>
      </w:r>
      <w:r w:rsidRPr="00B746D0">
        <w:rPr>
          <w:rFonts w:ascii="Times New Roman" w:hAnsi="Times New Roman" w:cs="Times New Roman"/>
          <w:color w:val="000000"/>
          <w:sz w:val="28"/>
          <w:szCs w:val="28"/>
        </w:rPr>
        <w:t xml:space="preserve"> культуры в течение трех дней со дня его принятия.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46D0">
        <w:rPr>
          <w:rFonts w:ascii="Times New Roman" w:hAnsi="Times New Roman" w:cs="Times New Roman"/>
          <w:color w:val="000000"/>
          <w:sz w:val="28"/>
          <w:szCs w:val="28"/>
        </w:rPr>
        <w:t>10. Решение об отказе в согласовании передачи имущества в аренду должно содержать обоснование причин отказа.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46D0">
        <w:rPr>
          <w:rFonts w:ascii="Times New Roman" w:hAnsi="Times New Roman" w:cs="Times New Roman"/>
          <w:color w:val="000000"/>
          <w:sz w:val="28"/>
          <w:szCs w:val="28"/>
        </w:rPr>
        <w:t>При принятии решения об отказе в согласовании передачи в аренду имущества, обращение и прилагаемые к нему документы возвращаются муниципально</w:t>
      </w:r>
      <w:r w:rsidR="008E4F65">
        <w:rPr>
          <w:rFonts w:ascii="Times New Roman" w:hAnsi="Times New Roman" w:cs="Times New Roman"/>
          <w:color w:val="000000"/>
          <w:sz w:val="28"/>
          <w:szCs w:val="28"/>
        </w:rPr>
        <w:t>муучреждению</w:t>
      </w:r>
      <w:r w:rsidRPr="00B746D0">
        <w:rPr>
          <w:rFonts w:ascii="Times New Roman" w:hAnsi="Times New Roman" w:cs="Times New Roman"/>
          <w:color w:val="000000"/>
          <w:sz w:val="28"/>
          <w:szCs w:val="28"/>
        </w:rPr>
        <w:t xml:space="preserve"> культуры в течение трех дней со дня принятия такого решения.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color w:val="000000"/>
          <w:sz w:val="28"/>
          <w:szCs w:val="28"/>
        </w:rPr>
        <w:t xml:space="preserve">11. Постановление администрации </w:t>
      </w:r>
      <w:r w:rsidR="00B64EAB"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B746D0">
        <w:rPr>
          <w:rFonts w:ascii="Times New Roman" w:hAnsi="Times New Roman" w:cs="Times New Roman"/>
          <w:sz w:val="28"/>
          <w:szCs w:val="28"/>
        </w:rPr>
        <w:t xml:space="preserve"> о согласовании передачи имущества в аренду является основанием для заключения муниципальн</w:t>
      </w:r>
      <w:r w:rsidR="008E4F65">
        <w:rPr>
          <w:rFonts w:ascii="Times New Roman" w:hAnsi="Times New Roman" w:cs="Times New Roman"/>
          <w:sz w:val="28"/>
          <w:szCs w:val="28"/>
        </w:rPr>
        <w:t>ымучреждением</w:t>
      </w:r>
      <w:r w:rsidRPr="00B746D0">
        <w:rPr>
          <w:rFonts w:ascii="Times New Roman" w:hAnsi="Times New Roman" w:cs="Times New Roman"/>
          <w:sz w:val="28"/>
          <w:szCs w:val="28"/>
        </w:rPr>
        <w:t xml:space="preserve"> культуры договора аренды имущества без проведения конкурсов или аукционов.</w:t>
      </w:r>
      <w:bookmarkStart w:id="3" w:name="Par295"/>
      <w:bookmarkEnd w:id="3"/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12. Муниципальн</w:t>
      </w:r>
      <w:r w:rsidR="008E4F65">
        <w:rPr>
          <w:rFonts w:ascii="Times New Roman" w:hAnsi="Times New Roman" w:cs="Times New Roman"/>
          <w:sz w:val="28"/>
          <w:szCs w:val="28"/>
        </w:rPr>
        <w:t>оеучреждение</w:t>
      </w:r>
      <w:r w:rsidRPr="00B746D0">
        <w:rPr>
          <w:rFonts w:ascii="Times New Roman" w:hAnsi="Times New Roman" w:cs="Times New Roman"/>
          <w:sz w:val="28"/>
          <w:szCs w:val="28"/>
        </w:rPr>
        <w:t xml:space="preserve"> культуры в течение 10 дней со дня заключения договора аренды уведомляет в письменной форме учредителя и собственника имущества о заключении договора аренды (с приложением перечня переданного в аренду имущества и указанием срока его передачи в аренду).</w:t>
      </w:r>
    </w:p>
    <w:p w:rsidR="00B746D0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 xml:space="preserve">13. В случаях, предусмотренных законодательством Российской Федерации, договор после его подписания обеими сторонами подлежит </w:t>
      </w:r>
      <w:r w:rsidRPr="00B746D0">
        <w:rPr>
          <w:rFonts w:ascii="Times New Roman" w:hAnsi="Times New Roman" w:cs="Times New Roman"/>
          <w:sz w:val="28"/>
          <w:szCs w:val="28"/>
        </w:rPr>
        <w:lastRenderedPageBreak/>
        <w:t>государственной регистрации в Управлени</w:t>
      </w:r>
      <w:r w:rsidR="00B64EAB">
        <w:rPr>
          <w:rFonts w:ascii="Times New Roman" w:hAnsi="Times New Roman" w:cs="Times New Roman"/>
          <w:sz w:val="28"/>
          <w:szCs w:val="28"/>
        </w:rPr>
        <w:t>и</w:t>
      </w:r>
      <w:r w:rsidRPr="00B746D0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по Краснодарскому краю.</w:t>
      </w:r>
    </w:p>
    <w:p w:rsidR="005D4E7D" w:rsidRPr="00B746D0" w:rsidRDefault="005D4E7D" w:rsidP="0056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E7D" w:rsidRPr="00B746D0" w:rsidRDefault="005D4E7D" w:rsidP="0056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1682" w:rsidRPr="005D4E7D" w:rsidRDefault="00461682" w:rsidP="005D4E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49D4" w:rsidRPr="00070BE5" w:rsidRDefault="00E849D4" w:rsidP="00E849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70BE5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70BE5"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E849D4" w:rsidRPr="00070BE5" w:rsidRDefault="00E849D4" w:rsidP="00E849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0BE5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</w:t>
      </w:r>
    </w:p>
    <w:p w:rsidR="007A5769" w:rsidRDefault="00E849D4" w:rsidP="00E849D4">
      <w:pPr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070BE5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 В.А. </w:t>
      </w:r>
      <w:proofErr w:type="spellStart"/>
      <w:r w:rsidRPr="00070BE5">
        <w:rPr>
          <w:rFonts w:ascii="Times New Roman" w:hAnsi="Times New Roman" w:cs="Times New Roman"/>
          <w:sz w:val="28"/>
          <w:szCs w:val="28"/>
        </w:rPr>
        <w:t>Гористов</w:t>
      </w:r>
      <w:proofErr w:type="spellEnd"/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sectPr w:rsidR="00461682" w:rsidSect="00CE49C0">
      <w:pgSz w:w="11909" w:h="16834"/>
      <w:pgMar w:top="1134" w:right="567" w:bottom="1135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charset w:val="B2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5">
    <w:nsid w:val="7D515DA7"/>
    <w:multiLevelType w:val="hybridMultilevel"/>
    <w:tmpl w:val="02F49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4729"/>
    <w:rsid w:val="00070BE5"/>
    <w:rsid w:val="00085B58"/>
    <w:rsid w:val="00086234"/>
    <w:rsid w:val="000D09CB"/>
    <w:rsid w:val="000D1B75"/>
    <w:rsid w:val="00192309"/>
    <w:rsid w:val="001C08FD"/>
    <w:rsid w:val="001F4EED"/>
    <w:rsid w:val="00287C1A"/>
    <w:rsid w:val="002B1446"/>
    <w:rsid w:val="002B4BF3"/>
    <w:rsid w:val="002C5137"/>
    <w:rsid w:val="00304ED5"/>
    <w:rsid w:val="00337D98"/>
    <w:rsid w:val="00373B49"/>
    <w:rsid w:val="00381C05"/>
    <w:rsid w:val="003B541E"/>
    <w:rsid w:val="00461682"/>
    <w:rsid w:val="00463F13"/>
    <w:rsid w:val="004F203E"/>
    <w:rsid w:val="005024D4"/>
    <w:rsid w:val="005165A6"/>
    <w:rsid w:val="00566B23"/>
    <w:rsid w:val="005B79AB"/>
    <w:rsid w:val="005D4E7D"/>
    <w:rsid w:val="00620618"/>
    <w:rsid w:val="00635EFC"/>
    <w:rsid w:val="006A6386"/>
    <w:rsid w:val="00715AA3"/>
    <w:rsid w:val="007A005F"/>
    <w:rsid w:val="007A5769"/>
    <w:rsid w:val="007B7FB1"/>
    <w:rsid w:val="007C2D06"/>
    <w:rsid w:val="00827B9A"/>
    <w:rsid w:val="008E4F65"/>
    <w:rsid w:val="00902577"/>
    <w:rsid w:val="009855DB"/>
    <w:rsid w:val="009A23BE"/>
    <w:rsid w:val="009A2E24"/>
    <w:rsid w:val="009F36BB"/>
    <w:rsid w:val="00A129BA"/>
    <w:rsid w:val="00A23F37"/>
    <w:rsid w:val="00A406CD"/>
    <w:rsid w:val="00AE5756"/>
    <w:rsid w:val="00B21267"/>
    <w:rsid w:val="00B64EAB"/>
    <w:rsid w:val="00B746D0"/>
    <w:rsid w:val="00BA3709"/>
    <w:rsid w:val="00BB1CB8"/>
    <w:rsid w:val="00BD3D88"/>
    <w:rsid w:val="00BE3371"/>
    <w:rsid w:val="00C04AE2"/>
    <w:rsid w:val="00C317B5"/>
    <w:rsid w:val="00C37A58"/>
    <w:rsid w:val="00C82A98"/>
    <w:rsid w:val="00CE49C0"/>
    <w:rsid w:val="00D03E89"/>
    <w:rsid w:val="00D464EF"/>
    <w:rsid w:val="00D70F86"/>
    <w:rsid w:val="00DC1E31"/>
    <w:rsid w:val="00DC6AB3"/>
    <w:rsid w:val="00DF433E"/>
    <w:rsid w:val="00E24830"/>
    <w:rsid w:val="00E508BC"/>
    <w:rsid w:val="00E53C89"/>
    <w:rsid w:val="00E552CD"/>
    <w:rsid w:val="00E849D4"/>
    <w:rsid w:val="00E930F2"/>
    <w:rsid w:val="00EC5488"/>
    <w:rsid w:val="00EC54DF"/>
    <w:rsid w:val="00F14729"/>
    <w:rsid w:val="00F5237F"/>
    <w:rsid w:val="00F944A6"/>
    <w:rsid w:val="00FB4F63"/>
    <w:rsid w:val="00FC0D79"/>
    <w:rsid w:val="00FD4F91"/>
    <w:rsid w:val="00FE1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9CB"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character" w:customStyle="1" w:styleId="aa">
    <w:name w:val="Гипертекстовая ссылка"/>
    <w:basedOn w:val="a8"/>
    <w:uiPriority w:val="99"/>
    <w:rsid w:val="00566B23"/>
    <w:rPr>
      <w:rFonts w:cs="Times New Roman"/>
      <w:b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character" w:customStyle="1" w:styleId="aa">
    <w:name w:val="Гипертекстовая ссылка"/>
    <w:basedOn w:val="a8"/>
    <w:uiPriority w:val="99"/>
    <w:rsid w:val="00566B23"/>
    <w:rPr>
      <w:rFonts w:cs="Times New Roman"/>
      <w:b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0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D6BC9-0E48-4C06-B319-5E3048CE6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Nalogi</cp:lastModifiedBy>
  <cp:revision>13</cp:revision>
  <cp:lastPrinted>2022-06-15T07:49:00Z</cp:lastPrinted>
  <dcterms:created xsi:type="dcterms:W3CDTF">2022-06-01T12:53:00Z</dcterms:created>
  <dcterms:modified xsi:type="dcterms:W3CDTF">2022-07-18T12:04:00Z</dcterms:modified>
</cp:coreProperties>
</file>