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0B3E58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июнь</w:t>
      </w:r>
      <w:r w:rsidR="00057C29">
        <w:rPr>
          <w:b/>
          <w:bCs/>
          <w:sz w:val="28"/>
          <w:szCs w:val="28"/>
        </w:rPr>
        <w:t xml:space="preserve"> </w:t>
      </w:r>
      <w:r w:rsidR="00740E62">
        <w:rPr>
          <w:b/>
          <w:bCs/>
          <w:sz w:val="28"/>
          <w:szCs w:val="28"/>
        </w:rPr>
        <w:t>20</w:t>
      </w:r>
      <w:r w:rsidR="00966BF6">
        <w:rPr>
          <w:b/>
          <w:bCs/>
          <w:sz w:val="28"/>
          <w:szCs w:val="28"/>
        </w:rPr>
        <w:t>2</w:t>
      </w:r>
      <w:r w:rsidR="00B50F97">
        <w:rPr>
          <w:b/>
          <w:bCs/>
          <w:sz w:val="28"/>
          <w:szCs w:val="28"/>
        </w:rPr>
        <w:t>2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1559"/>
        <w:gridCol w:w="709"/>
        <w:gridCol w:w="6769"/>
      </w:tblGrid>
      <w:tr w:rsidR="00740E62" w:rsidTr="006211D2">
        <w:trPr>
          <w:tblHeader/>
        </w:trPr>
        <w:tc>
          <w:tcPr>
            <w:tcW w:w="640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gramEnd"/>
            <w:r w:rsidRPr="00B552D7">
              <w:rPr>
                <w:sz w:val="28"/>
                <w:szCs w:val="28"/>
              </w:rPr>
              <w:t>/п</w:t>
            </w:r>
          </w:p>
        </w:tc>
        <w:tc>
          <w:tcPr>
            <w:tcW w:w="1559" w:type="dxa"/>
          </w:tcPr>
          <w:p w:rsidR="00740E62" w:rsidRPr="00CA46D6" w:rsidRDefault="00740E62" w:rsidP="00B552D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t>Дата</w:t>
            </w:r>
          </w:p>
        </w:tc>
        <w:tc>
          <w:tcPr>
            <w:tcW w:w="709" w:type="dxa"/>
          </w:tcPr>
          <w:p w:rsidR="00740E62" w:rsidRPr="00CA46D6" w:rsidRDefault="00CB709C" w:rsidP="00B552D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740E62" w:rsidRPr="00CA46D6">
              <w:rPr>
                <w:color w:val="000000" w:themeColor="text1"/>
                <w:sz w:val="28"/>
                <w:szCs w:val="28"/>
              </w:rPr>
              <w:t>документа</w:t>
            </w:r>
          </w:p>
        </w:tc>
        <w:tc>
          <w:tcPr>
            <w:tcW w:w="6769" w:type="dxa"/>
          </w:tcPr>
          <w:p w:rsidR="00740E62" w:rsidRPr="00CA46D6" w:rsidRDefault="00740E62" w:rsidP="00B552D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t>Название документа</w:t>
            </w:r>
          </w:p>
        </w:tc>
      </w:tr>
      <w:tr w:rsidR="00740E62" w:rsidTr="006211D2">
        <w:tc>
          <w:tcPr>
            <w:tcW w:w="640" w:type="dxa"/>
          </w:tcPr>
          <w:p w:rsidR="00740E62" w:rsidRPr="001F32C4" w:rsidRDefault="00740E62">
            <w:pPr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40E62" w:rsidRPr="00CA46D6" w:rsidRDefault="00E81FC7" w:rsidP="000B3E58">
            <w:pPr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t>0</w:t>
            </w:r>
            <w:r w:rsidR="000B3E58">
              <w:rPr>
                <w:color w:val="000000" w:themeColor="text1"/>
                <w:sz w:val="28"/>
                <w:szCs w:val="28"/>
              </w:rPr>
              <w:t>1</w:t>
            </w:r>
            <w:r w:rsidR="00112B9C" w:rsidRPr="00CA46D6">
              <w:rPr>
                <w:color w:val="000000" w:themeColor="text1"/>
                <w:sz w:val="28"/>
                <w:szCs w:val="28"/>
              </w:rPr>
              <w:t>.</w:t>
            </w:r>
            <w:r w:rsidR="001579FE" w:rsidRPr="00CA46D6">
              <w:rPr>
                <w:color w:val="000000" w:themeColor="text1"/>
                <w:sz w:val="28"/>
                <w:szCs w:val="28"/>
              </w:rPr>
              <w:t>0</w:t>
            </w:r>
            <w:r w:rsidR="000B3E58">
              <w:rPr>
                <w:color w:val="000000" w:themeColor="text1"/>
                <w:sz w:val="28"/>
                <w:szCs w:val="28"/>
              </w:rPr>
              <w:t>6</w:t>
            </w:r>
            <w:r w:rsidR="00112B9C" w:rsidRPr="00CA46D6">
              <w:rPr>
                <w:color w:val="000000" w:themeColor="text1"/>
                <w:sz w:val="28"/>
                <w:szCs w:val="28"/>
              </w:rPr>
              <w:t>.202</w:t>
            </w:r>
            <w:r w:rsidR="001579FE" w:rsidRPr="00CA46D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740E62" w:rsidRPr="00CA46D6" w:rsidRDefault="000B3E58" w:rsidP="00BF3B04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127</w:t>
            </w:r>
          </w:p>
        </w:tc>
        <w:tc>
          <w:tcPr>
            <w:tcW w:w="6769" w:type="dxa"/>
          </w:tcPr>
          <w:p w:rsidR="00557592" w:rsidRPr="00557592" w:rsidRDefault="00557592" w:rsidP="00557592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557592">
              <w:rPr>
                <w:bCs/>
                <w:sz w:val="28"/>
                <w:szCs w:val="28"/>
              </w:rPr>
              <w:t xml:space="preserve">Об утверждении Порядка предоставления субсидий, </w:t>
            </w:r>
          </w:p>
          <w:p w:rsidR="00740E62" w:rsidRPr="00557592" w:rsidRDefault="00557592" w:rsidP="00557592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557592">
              <w:rPr>
                <w:bCs/>
                <w:sz w:val="28"/>
                <w:szCs w:val="28"/>
              </w:rPr>
              <w:t>в том числе грантов в форме субсидий юридическим лицам, индивидуальным предпринимателям, а также физическим лицам производителям товаров, работ, услуг</w:t>
            </w:r>
          </w:p>
        </w:tc>
      </w:tr>
      <w:tr w:rsidR="00744A58" w:rsidTr="006211D2">
        <w:trPr>
          <w:trHeight w:val="587"/>
        </w:trPr>
        <w:tc>
          <w:tcPr>
            <w:tcW w:w="640" w:type="dxa"/>
          </w:tcPr>
          <w:p w:rsidR="00744A58" w:rsidRPr="00A03257" w:rsidRDefault="00744A58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44A58" w:rsidRPr="00A03257" w:rsidRDefault="000B3E58" w:rsidP="009A268B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01.06.2022</w:t>
            </w:r>
          </w:p>
        </w:tc>
        <w:tc>
          <w:tcPr>
            <w:tcW w:w="709" w:type="dxa"/>
          </w:tcPr>
          <w:p w:rsidR="00744A58" w:rsidRPr="00A03257" w:rsidRDefault="000B3E58" w:rsidP="00057C29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128</w:t>
            </w:r>
          </w:p>
        </w:tc>
        <w:tc>
          <w:tcPr>
            <w:tcW w:w="6769" w:type="dxa"/>
          </w:tcPr>
          <w:p w:rsidR="00557592" w:rsidRPr="00A03257" w:rsidRDefault="00557592" w:rsidP="00557592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03257">
              <w:rPr>
                <w:bCs/>
                <w:sz w:val="28"/>
                <w:szCs w:val="28"/>
              </w:rPr>
              <w:t>О проведении конкурса на предоставление субсидий</w:t>
            </w:r>
          </w:p>
          <w:p w:rsidR="00744A58" w:rsidRPr="00A03257" w:rsidRDefault="00557592" w:rsidP="00557592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03257">
              <w:rPr>
                <w:bCs/>
                <w:sz w:val="28"/>
                <w:szCs w:val="28"/>
              </w:rPr>
              <w:t xml:space="preserve">в том числе грантов в форме субсидий администрации Полтавского сельского поселения Красноармейского района для поддержки общественно-полезных программ социально-ориентированных некоммерческих организаций </w:t>
            </w:r>
          </w:p>
        </w:tc>
      </w:tr>
      <w:tr w:rsidR="00112B9C" w:rsidRPr="006B3EA3" w:rsidTr="006211D2">
        <w:tc>
          <w:tcPr>
            <w:tcW w:w="640" w:type="dxa"/>
          </w:tcPr>
          <w:p w:rsidR="00112B9C" w:rsidRPr="00A03257" w:rsidRDefault="00112B9C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112B9C" w:rsidRPr="00A03257" w:rsidRDefault="000B3E58" w:rsidP="00EA199B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01.06.2022</w:t>
            </w:r>
          </w:p>
        </w:tc>
        <w:tc>
          <w:tcPr>
            <w:tcW w:w="709" w:type="dxa"/>
          </w:tcPr>
          <w:p w:rsidR="00112B9C" w:rsidRPr="00A03257" w:rsidRDefault="009A268B" w:rsidP="000B3E58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</w:t>
            </w:r>
            <w:r w:rsidR="000B3E58" w:rsidRPr="00A03257">
              <w:rPr>
                <w:sz w:val="28"/>
                <w:szCs w:val="28"/>
              </w:rPr>
              <w:t>29</w:t>
            </w:r>
          </w:p>
        </w:tc>
        <w:tc>
          <w:tcPr>
            <w:tcW w:w="6769" w:type="dxa"/>
          </w:tcPr>
          <w:p w:rsidR="00112B9C" w:rsidRPr="00A03257" w:rsidRDefault="00557592" w:rsidP="005575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257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порядка использования населением объектов спорта, находящихся в муниципальной собственности Полтавского сельского поселения Красноармейского </w:t>
            </w:r>
            <w:proofErr w:type="gramStart"/>
            <w:r w:rsidRPr="00A03257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 w:rsidRPr="00A03257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спортивной инфраструктуры образовательных организаций во </w:t>
            </w:r>
            <w:proofErr w:type="spellStart"/>
            <w:r w:rsidRPr="00A03257">
              <w:rPr>
                <w:rFonts w:ascii="Times New Roman" w:hAnsi="Times New Roman" w:cs="Times New Roman"/>
                <w:sz w:val="28"/>
                <w:szCs w:val="28"/>
              </w:rPr>
              <w:t>внеучебное</w:t>
            </w:r>
            <w:proofErr w:type="spellEnd"/>
            <w:r w:rsidRPr="00A03257">
              <w:rPr>
                <w:rFonts w:ascii="Times New Roman" w:hAnsi="Times New Roman" w:cs="Times New Roman"/>
                <w:sz w:val="28"/>
                <w:szCs w:val="28"/>
              </w:rPr>
              <w:t xml:space="preserve"> время</w:t>
            </w:r>
          </w:p>
        </w:tc>
      </w:tr>
      <w:tr w:rsidR="00112B9C" w:rsidRPr="006B3EA3" w:rsidTr="006211D2">
        <w:tc>
          <w:tcPr>
            <w:tcW w:w="640" w:type="dxa"/>
          </w:tcPr>
          <w:p w:rsidR="00112B9C" w:rsidRPr="00A03257" w:rsidRDefault="00112B9C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112B9C" w:rsidRPr="00A03257" w:rsidRDefault="000B3E58" w:rsidP="00EA199B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01.06.2022</w:t>
            </w:r>
          </w:p>
        </w:tc>
        <w:tc>
          <w:tcPr>
            <w:tcW w:w="709" w:type="dxa"/>
          </w:tcPr>
          <w:p w:rsidR="00112B9C" w:rsidRPr="00A03257" w:rsidRDefault="009A268B" w:rsidP="000B3E58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</w:t>
            </w:r>
            <w:r w:rsidR="000B3E58" w:rsidRPr="00A03257">
              <w:rPr>
                <w:sz w:val="28"/>
                <w:szCs w:val="28"/>
              </w:rPr>
              <w:t>30</w:t>
            </w:r>
          </w:p>
        </w:tc>
        <w:tc>
          <w:tcPr>
            <w:tcW w:w="6769" w:type="dxa"/>
          </w:tcPr>
          <w:p w:rsidR="00112B9C" w:rsidRPr="00A03257" w:rsidRDefault="009A268B" w:rsidP="00EA199B">
            <w:pPr>
              <w:jc w:val="both"/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9A268B" w:rsidRPr="006B3EA3" w:rsidTr="006211D2">
        <w:tc>
          <w:tcPr>
            <w:tcW w:w="640" w:type="dxa"/>
          </w:tcPr>
          <w:p w:rsidR="009A268B" w:rsidRPr="00A03257" w:rsidRDefault="009A268B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9A268B" w:rsidRPr="00A03257" w:rsidRDefault="000B3E58" w:rsidP="00EA199B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01.06.2022</w:t>
            </w:r>
          </w:p>
        </w:tc>
        <w:tc>
          <w:tcPr>
            <w:tcW w:w="709" w:type="dxa"/>
          </w:tcPr>
          <w:p w:rsidR="009A268B" w:rsidRPr="00A03257" w:rsidRDefault="009A268B" w:rsidP="000B3E58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</w:t>
            </w:r>
            <w:r w:rsidR="000B3E58" w:rsidRPr="00A03257">
              <w:rPr>
                <w:sz w:val="28"/>
                <w:szCs w:val="28"/>
              </w:rPr>
              <w:t>31</w:t>
            </w:r>
          </w:p>
        </w:tc>
        <w:tc>
          <w:tcPr>
            <w:tcW w:w="6769" w:type="dxa"/>
          </w:tcPr>
          <w:p w:rsidR="009A268B" w:rsidRPr="00A03257" w:rsidRDefault="009A268B" w:rsidP="00EA199B">
            <w:pPr>
              <w:jc w:val="both"/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9A268B" w:rsidRPr="006B3EA3" w:rsidTr="006211D2">
        <w:tc>
          <w:tcPr>
            <w:tcW w:w="640" w:type="dxa"/>
          </w:tcPr>
          <w:p w:rsidR="009A268B" w:rsidRPr="00A03257" w:rsidRDefault="009A268B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9A268B" w:rsidRPr="00A03257" w:rsidRDefault="000B3E58" w:rsidP="009A268B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01.06.2022</w:t>
            </w:r>
          </w:p>
        </w:tc>
        <w:tc>
          <w:tcPr>
            <w:tcW w:w="709" w:type="dxa"/>
          </w:tcPr>
          <w:p w:rsidR="009A268B" w:rsidRPr="00A03257" w:rsidRDefault="009A268B" w:rsidP="000B3E58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</w:t>
            </w:r>
            <w:r w:rsidR="000B3E58" w:rsidRPr="00A03257">
              <w:rPr>
                <w:sz w:val="28"/>
                <w:szCs w:val="28"/>
              </w:rPr>
              <w:t>32</w:t>
            </w:r>
          </w:p>
        </w:tc>
        <w:tc>
          <w:tcPr>
            <w:tcW w:w="6769" w:type="dxa"/>
          </w:tcPr>
          <w:p w:rsidR="009A268B" w:rsidRPr="00A03257" w:rsidRDefault="009A268B" w:rsidP="00EA199B">
            <w:pPr>
              <w:jc w:val="both"/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9A268B" w:rsidRPr="006B3EA3" w:rsidTr="006211D2">
        <w:tc>
          <w:tcPr>
            <w:tcW w:w="640" w:type="dxa"/>
          </w:tcPr>
          <w:p w:rsidR="009A268B" w:rsidRPr="00A03257" w:rsidRDefault="009A268B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9A268B" w:rsidRPr="00A03257" w:rsidRDefault="000B3E58" w:rsidP="009A268B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01.06.2022</w:t>
            </w:r>
          </w:p>
        </w:tc>
        <w:tc>
          <w:tcPr>
            <w:tcW w:w="709" w:type="dxa"/>
          </w:tcPr>
          <w:p w:rsidR="009A268B" w:rsidRPr="00A03257" w:rsidRDefault="009A268B" w:rsidP="000B3E58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</w:t>
            </w:r>
            <w:r w:rsidR="000B3E58" w:rsidRPr="00A03257">
              <w:rPr>
                <w:sz w:val="28"/>
                <w:szCs w:val="28"/>
              </w:rPr>
              <w:t>33</w:t>
            </w:r>
          </w:p>
        </w:tc>
        <w:tc>
          <w:tcPr>
            <w:tcW w:w="6769" w:type="dxa"/>
          </w:tcPr>
          <w:p w:rsidR="009A268B" w:rsidRPr="00A03257" w:rsidRDefault="009A268B" w:rsidP="00EA199B">
            <w:pPr>
              <w:jc w:val="both"/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9A268B" w:rsidRPr="006B3EA3" w:rsidTr="006211D2">
        <w:tc>
          <w:tcPr>
            <w:tcW w:w="640" w:type="dxa"/>
          </w:tcPr>
          <w:p w:rsidR="009A268B" w:rsidRPr="00A03257" w:rsidRDefault="009A268B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9A268B" w:rsidRPr="00A03257" w:rsidRDefault="000B3E58" w:rsidP="00557592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0</w:t>
            </w:r>
            <w:r w:rsidR="00557592" w:rsidRPr="00A03257">
              <w:rPr>
                <w:sz w:val="28"/>
                <w:szCs w:val="28"/>
              </w:rPr>
              <w:t>6</w:t>
            </w:r>
            <w:r w:rsidRPr="00A03257">
              <w:rPr>
                <w:sz w:val="28"/>
                <w:szCs w:val="28"/>
              </w:rPr>
              <w:t>.06.2022</w:t>
            </w:r>
          </w:p>
        </w:tc>
        <w:tc>
          <w:tcPr>
            <w:tcW w:w="709" w:type="dxa"/>
          </w:tcPr>
          <w:p w:rsidR="009A268B" w:rsidRPr="00A03257" w:rsidRDefault="009A268B" w:rsidP="000B3E58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</w:t>
            </w:r>
            <w:r w:rsidR="000B3E58" w:rsidRPr="00A03257">
              <w:rPr>
                <w:sz w:val="28"/>
                <w:szCs w:val="28"/>
              </w:rPr>
              <w:t>34</w:t>
            </w:r>
          </w:p>
        </w:tc>
        <w:tc>
          <w:tcPr>
            <w:tcW w:w="6769" w:type="dxa"/>
          </w:tcPr>
          <w:p w:rsidR="009A268B" w:rsidRPr="00A03257" w:rsidRDefault="009A268B" w:rsidP="00EA199B">
            <w:pPr>
              <w:jc w:val="both"/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9A268B" w:rsidRPr="006B3EA3" w:rsidTr="006211D2">
        <w:tc>
          <w:tcPr>
            <w:tcW w:w="640" w:type="dxa"/>
          </w:tcPr>
          <w:p w:rsidR="009A268B" w:rsidRPr="00A03257" w:rsidRDefault="009A268B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9A268B" w:rsidRPr="00A03257" w:rsidRDefault="000B3E58" w:rsidP="00557592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0</w:t>
            </w:r>
            <w:r w:rsidR="00557592" w:rsidRPr="00A03257">
              <w:rPr>
                <w:sz w:val="28"/>
                <w:szCs w:val="28"/>
              </w:rPr>
              <w:t>6</w:t>
            </w:r>
            <w:r w:rsidRPr="00A03257">
              <w:rPr>
                <w:sz w:val="28"/>
                <w:szCs w:val="28"/>
              </w:rPr>
              <w:t>.06.2022</w:t>
            </w:r>
          </w:p>
        </w:tc>
        <w:tc>
          <w:tcPr>
            <w:tcW w:w="709" w:type="dxa"/>
          </w:tcPr>
          <w:p w:rsidR="009A268B" w:rsidRPr="00A03257" w:rsidRDefault="009A268B" w:rsidP="000B3E58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</w:t>
            </w:r>
            <w:r w:rsidR="000B3E58" w:rsidRPr="00A03257">
              <w:rPr>
                <w:sz w:val="28"/>
                <w:szCs w:val="28"/>
              </w:rPr>
              <w:t>35</w:t>
            </w:r>
          </w:p>
        </w:tc>
        <w:tc>
          <w:tcPr>
            <w:tcW w:w="6769" w:type="dxa"/>
          </w:tcPr>
          <w:p w:rsidR="009A268B" w:rsidRPr="00A03257" w:rsidRDefault="00956AB1" w:rsidP="00656581">
            <w:pPr>
              <w:rPr>
                <w:bCs/>
                <w:sz w:val="28"/>
                <w:szCs w:val="28"/>
              </w:rPr>
            </w:pPr>
            <w:r w:rsidRPr="00A03257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656581" w:rsidRPr="00A03257">
              <w:rPr>
                <w:bCs/>
                <w:sz w:val="28"/>
                <w:szCs w:val="28"/>
              </w:rPr>
              <w:t>О комиссии администрации Полтавского сельского поселения Красноармейского района для проведения конкурсного отбора на получение грантов в форме субсидий для поддержки</w:t>
            </w:r>
            <w:proofErr w:type="gramEnd"/>
            <w:r w:rsidR="00656581" w:rsidRPr="00A03257">
              <w:rPr>
                <w:bCs/>
                <w:sz w:val="28"/>
                <w:szCs w:val="28"/>
              </w:rPr>
              <w:t xml:space="preserve"> общественно полезных программ социально-ориентированных некоммерческих организаций</w:t>
            </w:r>
          </w:p>
        </w:tc>
      </w:tr>
      <w:tr w:rsidR="00652E6E" w:rsidRPr="006B3EA3" w:rsidTr="006211D2">
        <w:tc>
          <w:tcPr>
            <w:tcW w:w="640" w:type="dxa"/>
          </w:tcPr>
          <w:p w:rsidR="00652E6E" w:rsidRPr="00A03257" w:rsidRDefault="00652E6E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652E6E" w:rsidRPr="00A03257" w:rsidRDefault="000B3E58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0</w:t>
            </w:r>
            <w:r w:rsidR="007C2933" w:rsidRPr="00A03257">
              <w:rPr>
                <w:sz w:val="28"/>
                <w:szCs w:val="28"/>
              </w:rPr>
              <w:t>6</w:t>
            </w:r>
            <w:r w:rsidRPr="00A03257">
              <w:rPr>
                <w:sz w:val="28"/>
                <w:szCs w:val="28"/>
              </w:rPr>
              <w:t>.06.2022</w:t>
            </w:r>
          </w:p>
        </w:tc>
        <w:tc>
          <w:tcPr>
            <w:tcW w:w="709" w:type="dxa"/>
          </w:tcPr>
          <w:p w:rsidR="00652E6E" w:rsidRPr="00A03257" w:rsidRDefault="00652E6E" w:rsidP="000B3E58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</w:t>
            </w:r>
            <w:r w:rsidR="000B3E58" w:rsidRPr="00A03257">
              <w:rPr>
                <w:sz w:val="28"/>
                <w:szCs w:val="28"/>
              </w:rPr>
              <w:t>36</w:t>
            </w:r>
          </w:p>
        </w:tc>
        <w:tc>
          <w:tcPr>
            <w:tcW w:w="6769" w:type="dxa"/>
          </w:tcPr>
          <w:p w:rsidR="00652E6E" w:rsidRPr="00A03257" w:rsidRDefault="007C2933" w:rsidP="00EA199B">
            <w:pPr>
              <w:jc w:val="both"/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652E6E" w:rsidRPr="006B3EA3" w:rsidTr="006211D2">
        <w:tc>
          <w:tcPr>
            <w:tcW w:w="640" w:type="dxa"/>
          </w:tcPr>
          <w:p w:rsidR="00652E6E" w:rsidRPr="00A03257" w:rsidRDefault="00652E6E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652E6E" w:rsidRPr="00A03257" w:rsidRDefault="000B3E58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0</w:t>
            </w:r>
            <w:r w:rsidR="007C2933" w:rsidRPr="00A03257">
              <w:rPr>
                <w:sz w:val="28"/>
                <w:szCs w:val="28"/>
              </w:rPr>
              <w:t>6</w:t>
            </w:r>
            <w:r w:rsidRPr="00A03257">
              <w:rPr>
                <w:sz w:val="28"/>
                <w:szCs w:val="28"/>
              </w:rPr>
              <w:t>.06.2022</w:t>
            </w:r>
          </w:p>
        </w:tc>
        <w:tc>
          <w:tcPr>
            <w:tcW w:w="709" w:type="dxa"/>
          </w:tcPr>
          <w:p w:rsidR="00652E6E" w:rsidRPr="00A03257" w:rsidRDefault="00E4157E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</w:t>
            </w:r>
            <w:r w:rsidR="007C2933" w:rsidRPr="00A03257">
              <w:rPr>
                <w:sz w:val="28"/>
                <w:szCs w:val="28"/>
              </w:rPr>
              <w:t>37</w:t>
            </w:r>
          </w:p>
        </w:tc>
        <w:tc>
          <w:tcPr>
            <w:tcW w:w="6769" w:type="dxa"/>
          </w:tcPr>
          <w:p w:rsidR="00652E6E" w:rsidRPr="00A03257" w:rsidRDefault="007C2933" w:rsidP="00652E6E">
            <w:pPr>
              <w:jc w:val="both"/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 xml:space="preserve">О присвоении адреса объекту недвижимого </w:t>
            </w:r>
            <w:r w:rsidRPr="00A03257">
              <w:rPr>
                <w:sz w:val="28"/>
                <w:szCs w:val="28"/>
              </w:rPr>
              <w:lastRenderedPageBreak/>
              <w:t>имущества</w:t>
            </w:r>
          </w:p>
        </w:tc>
      </w:tr>
      <w:tr w:rsidR="00652E6E" w:rsidRPr="006B3EA3" w:rsidTr="006211D2">
        <w:tc>
          <w:tcPr>
            <w:tcW w:w="640" w:type="dxa"/>
          </w:tcPr>
          <w:p w:rsidR="00652E6E" w:rsidRPr="00A03257" w:rsidRDefault="00652E6E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1559" w:type="dxa"/>
          </w:tcPr>
          <w:p w:rsidR="00652E6E" w:rsidRPr="00A03257" w:rsidRDefault="000B3E58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0</w:t>
            </w:r>
            <w:r w:rsidR="007C2933" w:rsidRPr="00A03257">
              <w:rPr>
                <w:sz w:val="28"/>
                <w:szCs w:val="28"/>
              </w:rPr>
              <w:t>6</w:t>
            </w:r>
            <w:r w:rsidRPr="00A03257">
              <w:rPr>
                <w:sz w:val="28"/>
                <w:szCs w:val="28"/>
              </w:rPr>
              <w:t>.06.2022</w:t>
            </w:r>
          </w:p>
        </w:tc>
        <w:tc>
          <w:tcPr>
            <w:tcW w:w="709" w:type="dxa"/>
          </w:tcPr>
          <w:p w:rsidR="00652E6E" w:rsidRPr="00A03257" w:rsidRDefault="00E4157E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</w:t>
            </w:r>
            <w:r w:rsidR="007C2933" w:rsidRPr="00A03257">
              <w:rPr>
                <w:sz w:val="28"/>
                <w:szCs w:val="28"/>
              </w:rPr>
              <w:t>38</w:t>
            </w:r>
          </w:p>
        </w:tc>
        <w:tc>
          <w:tcPr>
            <w:tcW w:w="6769" w:type="dxa"/>
          </w:tcPr>
          <w:p w:rsidR="00652E6E" w:rsidRPr="00A03257" w:rsidRDefault="007C2933" w:rsidP="007C2933">
            <w:pPr>
              <w:jc w:val="both"/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Об отмене режима функционирования «Чрезвычайная ситуация» на территории Полтавского сельского поселения Красноармейского района</w:t>
            </w:r>
          </w:p>
        </w:tc>
      </w:tr>
      <w:tr w:rsidR="00652E6E" w:rsidRPr="006B3EA3" w:rsidTr="006211D2">
        <w:tc>
          <w:tcPr>
            <w:tcW w:w="640" w:type="dxa"/>
          </w:tcPr>
          <w:p w:rsidR="00652E6E" w:rsidRPr="00A03257" w:rsidRDefault="00652E6E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:rsidR="00652E6E" w:rsidRPr="00A03257" w:rsidRDefault="000B3E58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0</w:t>
            </w:r>
            <w:r w:rsidR="007C2933" w:rsidRPr="00A03257">
              <w:rPr>
                <w:sz w:val="28"/>
                <w:szCs w:val="28"/>
              </w:rPr>
              <w:t>6</w:t>
            </w:r>
            <w:r w:rsidRPr="00A03257">
              <w:rPr>
                <w:sz w:val="28"/>
                <w:szCs w:val="28"/>
              </w:rPr>
              <w:t>.06.2022</w:t>
            </w:r>
          </w:p>
        </w:tc>
        <w:tc>
          <w:tcPr>
            <w:tcW w:w="709" w:type="dxa"/>
          </w:tcPr>
          <w:p w:rsidR="00652E6E" w:rsidRPr="00A03257" w:rsidRDefault="00E4157E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</w:t>
            </w:r>
            <w:r w:rsidR="007C2933" w:rsidRPr="00A03257">
              <w:rPr>
                <w:sz w:val="28"/>
                <w:szCs w:val="28"/>
              </w:rPr>
              <w:t>39</w:t>
            </w:r>
          </w:p>
        </w:tc>
        <w:tc>
          <w:tcPr>
            <w:tcW w:w="6769" w:type="dxa"/>
          </w:tcPr>
          <w:p w:rsidR="00652E6E" w:rsidRPr="00A03257" w:rsidRDefault="007C2933" w:rsidP="007C2933">
            <w:pPr>
              <w:jc w:val="both"/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О мерах по предупреждению гибели людей на водных объектах на территории Полтавского сельского поселения Красноармейского района в 2022 году</w:t>
            </w:r>
          </w:p>
        </w:tc>
      </w:tr>
      <w:tr w:rsidR="00652E6E" w:rsidRPr="006B3EA3" w:rsidTr="006211D2">
        <w:tc>
          <w:tcPr>
            <w:tcW w:w="640" w:type="dxa"/>
          </w:tcPr>
          <w:p w:rsidR="00652E6E" w:rsidRPr="00A03257" w:rsidRDefault="00652E6E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14</w:t>
            </w:r>
          </w:p>
        </w:tc>
        <w:tc>
          <w:tcPr>
            <w:tcW w:w="1559" w:type="dxa"/>
          </w:tcPr>
          <w:p w:rsidR="00652E6E" w:rsidRPr="00A03257" w:rsidRDefault="007C2933" w:rsidP="009A268B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10</w:t>
            </w:r>
            <w:r w:rsidR="000B3E58" w:rsidRPr="00A03257">
              <w:rPr>
                <w:sz w:val="28"/>
                <w:szCs w:val="28"/>
              </w:rPr>
              <w:t>.06.2022</w:t>
            </w:r>
          </w:p>
        </w:tc>
        <w:tc>
          <w:tcPr>
            <w:tcW w:w="709" w:type="dxa"/>
          </w:tcPr>
          <w:p w:rsidR="00652E6E" w:rsidRPr="00A03257" w:rsidRDefault="00E4157E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</w:t>
            </w:r>
            <w:r w:rsidR="007C2933" w:rsidRPr="00A03257">
              <w:rPr>
                <w:sz w:val="28"/>
                <w:szCs w:val="28"/>
              </w:rPr>
              <w:t>40</w:t>
            </w:r>
          </w:p>
        </w:tc>
        <w:tc>
          <w:tcPr>
            <w:tcW w:w="6769" w:type="dxa"/>
          </w:tcPr>
          <w:p w:rsidR="00652E6E" w:rsidRPr="00A03257" w:rsidRDefault="00E4157E" w:rsidP="00652E6E">
            <w:pPr>
              <w:jc w:val="both"/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652E6E" w:rsidRPr="006B3EA3" w:rsidTr="006211D2">
        <w:tc>
          <w:tcPr>
            <w:tcW w:w="640" w:type="dxa"/>
          </w:tcPr>
          <w:p w:rsidR="00652E6E" w:rsidRPr="00A03257" w:rsidRDefault="00652E6E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652E6E" w:rsidRPr="00A03257" w:rsidRDefault="007C2933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10</w:t>
            </w:r>
            <w:r w:rsidR="001C22DC" w:rsidRPr="00A03257">
              <w:rPr>
                <w:sz w:val="28"/>
                <w:szCs w:val="28"/>
              </w:rPr>
              <w:t>.0</w:t>
            </w:r>
            <w:r w:rsidRPr="00A03257">
              <w:rPr>
                <w:sz w:val="28"/>
                <w:szCs w:val="28"/>
              </w:rPr>
              <w:t>6</w:t>
            </w:r>
            <w:r w:rsidR="001C22DC" w:rsidRPr="00A03257">
              <w:rPr>
                <w:sz w:val="28"/>
                <w:szCs w:val="28"/>
              </w:rPr>
              <w:t>.2022</w:t>
            </w:r>
          </w:p>
        </w:tc>
        <w:tc>
          <w:tcPr>
            <w:tcW w:w="709" w:type="dxa"/>
          </w:tcPr>
          <w:p w:rsidR="00652E6E" w:rsidRPr="00A03257" w:rsidRDefault="001C22DC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</w:t>
            </w:r>
            <w:r w:rsidR="007C2933" w:rsidRPr="00A03257">
              <w:rPr>
                <w:sz w:val="28"/>
                <w:szCs w:val="28"/>
              </w:rPr>
              <w:t>41</w:t>
            </w:r>
          </w:p>
        </w:tc>
        <w:tc>
          <w:tcPr>
            <w:tcW w:w="6769" w:type="dxa"/>
          </w:tcPr>
          <w:p w:rsidR="00652E6E" w:rsidRPr="00A03257" w:rsidRDefault="001C22DC" w:rsidP="00652E6E">
            <w:pPr>
              <w:jc w:val="both"/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297250" w:rsidRPr="006B3EA3" w:rsidTr="006211D2">
        <w:tc>
          <w:tcPr>
            <w:tcW w:w="640" w:type="dxa"/>
          </w:tcPr>
          <w:p w:rsidR="00297250" w:rsidRPr="00A03257" w:rsidRDefault="00297250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16</w:t>
            </w:r>
          </w:p>
        </w:tc>
        <w:tc>
          <w:tcPr>
            <w:tcW w:w="1559" w:type="dxa"/>
          </w:tcPr>
          <w:p w:rsidR="00297250" w:rsidRPr="00A03257" w:rsidRDefault="006211D2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10.06.2022</w:t>
            </w:r>
          </w:p>
        </w:tc>
        <w:tc>
          <w:tcPr>
            <w:tcW w:w="709" w:type="dxa"/>
          </w:tcPr>
          <w:p w:rsidR="00297250" w:rsidRPr="00A03257" w:rsidRDefault="006211D2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142</w:t>
            </w:r>
          </w:p>
        </w:tc>
        <w:tc>
          <w:tcPr>
            <w:tcW w:w="6769" w:type="dxa"/>
          </w:tcPr>
          <w:p w:rsidR="00297250" w:rsidRPr="00A03257" w:rsidRDefault="006211D2" w:rsidP="00FB16B2">
            <w:pPr>
              <w:jc w:val="both"/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 xml:space="preserve">Об определении помещения для проведения агитационных публичных мероприятий на период подготовки и проведения </w:t>
            </w:r>
            <w:proofErr w:type="gramStart"/>
            <w:r w:rsidRPr="00A03257">
              <w:rPr>
                <w:sz w:val="28"/>
                <w:szCs w:val="28"/>
              </w:rPr>
              <w:t>выборов депутатов</w:t>
            </w:r>
            <w:r w:rsidR="00FB16B2" w:rsidRPr="00A03257">
              <w:rPr>
                <w:sz w:val="28"/>
                <w:szCs w:val="28"/>
              </w:rPr>
              <w:t xml:space="preserve"> Законодательного Собрания Краснодарского края седьмого созыва назначенных</w:t>
            </w:r>
            <w:proofErr w:type="gramEnd"/>
            <w:r w:rsidR="00FB16B2" w:rsidRPr="00A03257">
              <w:rPr>
                <w:sz w:val="28"/>
                <w:szCs w:val="28"/>
              </w:rPr>
              <w:t xml:space="preserve"> на 11 сентября 2022 года</w:t>
            </w:r>
          </w:p>
        </w:tc>
      </w:tr>
      <w:tr w:rsidR="00297250" w:rsidRPr="006B3EA3" w:rsidTr="006211D2">
        <w:tc>
          <w:tcPr>
            <w:tcW w:w="640" w:type="dxa"/>
          </w:tcPr>
          <w:p w:rsidR="00297250" w:rsidRPr="00A03257" w:rsidRDefault="00297250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297250" w:rsidRPr="00A03257" w:rsidRDefault="006211D2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17.06.2022</w:t>
            </w:r>
          </w:p>
        </w:tc>
        <w:tc>
          <w:tcPr>
            <w:tcW w:w="709" w:type="dxa"/>
          </w:tcPr>
          <w:p w:rsidR="00297250" w:rsidRPr="00A03257" w:rsidRDefault="006211D2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143</w:t>
            </w:r>
          </w:p>
        </w:tc>
        <w:tc>
          <w:tcPr>
            <w:tcW w:w="6769" w:type="dxa"/>
          </w:tcPr>
          <w:p w:rsidR="00297250" w:rsidRPr="00A03257" w:rsidRDefault="006211D2" w:rsidP="00652E6E">
            <w:pPr>
              <w:jc w:val="both"/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297250" w:rsidRPr="006B3EA3" w:rsidTr="006211D2">
        <w:tc>
          <w:tcPr>
            <w:tcW w:w="640" w:type="dxa"/>
          </w:tcPr>
          <w:p w:rsidR="00297250" w:rsidRPr="00A03257" w:rsidRDefault="00297250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18</w:t>
            </w:r>
          </w:p>
        </w:tc>
        <w:tc>
          <w:tcPr>
            <w:tcW w:w="1559" w:type="dxa"/>
          </w:tcPr>
          <w:p w:rsidR="00297250" w:rsidRPr="00A03257" w:rsidRDefault="006211D2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17.06.2022</w:t>
            </w:r>
          </w:p>
        </w:tc>
        <w:tc>
          <w:tcPr>
            <w:tcW w:w="709" w:type="dxa"/>
          </w:tcPr>
          <w:p w:rsidR="00297250" w:rsidRPr="00A03257" w:rsidRDefault="006211D2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144</w:t>
            </w:r>
          </w:p>
        </w:tc>
        <w:tc>
          <w:tcPr>
            <w:tcW w:w="6769" w:type="dxa"/>
          </w:tcPr>
          <w:p w:rsidR="00297250" w:rsidRPr="00A03257" w:rsidRDefault="006211D2" w:rsidP="00652E6E">
            <w:pPr>
              <w:jc w:val="both"/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297250" w:rsidRPr="006B3EA3" w:rsidTr="006211D2">
        <w:tc>
          <w:tcPr>
            <w:tcW w:w="640" w:type="dxa"/>
          </w:tcPr>
          <w:p w:rsidR="00297250" w:rsidRPr="00A03257" w:rsidRDefault="00297250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19</w:t>
            </w:r>
          </w:p>
        </w:tc>
        <w:tc>
          <w:tcPr>
            <w:tcW w:w="1559" w:type="dxa"/>
          </w:tcPr>
          <w:p w:rsidR="00297250" w:rsidRPr="00A03257" w:rsidRDefault="006211D2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17.06.2022</w:t>
            </w:r>
          </w:p>
        </w:tc>
        <w:tc>
          <w:tcPr>
            <w:tcW w:w="709" w:type="dxa"/>
          </w:tcPr>
          <w:p w:rsidR="00297250" w:rsidRPr="00A03257" w:rsidRDefault="006211D2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145</w:t>
            </w:r>
          </w:p>
        </w:tc>
        <w:tc>
          <w:tcPr>
            <w:tcW w:w="6769" w:type="dxa"/>
          </w:tcPr>
          <w:p w:rsidR="00297250" w:rsidRPr="00A03257" w:rsidRDefault="006211D2" w:rsidP="006211D2">
            <w:pPr>
              <w:pStyle w:val="ac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A03257">
              <w:rPr>
                <w:rStyle w:val="ad"/>
                <w:b w:val="0"/>
                <w:sz w:val="28"/>
                <w:szCs w:val="28"/>
              </w:rPr>
              <w:t>Об утверждении Инструкции о порядке рассмотрения обращений граждан в администрации Полтавского сельского поселения Красноармейского района</w:t>
            </w:r>
          </w:p>
        </w:tc>
      </w:tr>
      <w:tr w:rsidR="00297250" w:rsidRPr="006B3EA3" w:rsidTr="006211D2">
        <w:tc>
          <w:tcPr>
            <w:tcW w:w="640" w:type="dxa"/>
          </w:tcPr>
          <w:p w:rsidR="00297250" w:rsidRPr="00A03257" w:rsidRDefault="006211D2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297250" w:rsidRPr="00A03257" w:rsidRDefault="006211D2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20.06.2022</w:t>
            </w:r>
          </w:p>
        </w:tc>
        <w:tc>
          <w:tcPr>
            <w:tcW w:w="709" w:type="dxa"/>
          </w:tcPr>
          <w:p w:rsidR="00297250" w:rsidRPr="00A03257" w:rsidRDefault="006211D2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146</w:t>
            </w:r>
          </w:p>
        </w:tc>
        <w:tc>
          <w:tcPr>
            <w:tcW w:w="6769" w:type="dxa"/>
          </w:tcPr>
          <w:p w:rsidR="00297250" w:rsidRPr="00A03257" w:rsidRDefault="006211D2" w:rsidP="00652E6E">
            <w:pPr>
              <w:jc w:val="both"/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297250" w:rsidRPr="006B3EA3" w:rsidTr="006211D2">
        <w:tc>
          <w:tcPr>
            <w:tcW w:w="640" w:type="dxa"/>
          </w:tcPr>
          <w:p w:rsidR="00297250" w:rsidRPr="00A03257" w:rsidRDefault="006211D2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21</w:t>
            </w:r>
          </w:p>
        </w:tc>
        <w:tc>
          <w:tcPr>
            <w:tcW w:w="1559" w:type="dxa"/>
          </w:tcPr>
          <w:p w:rsidR="00297250" w:rsidRPr="00A03257" w:rsidRDefault="006211D2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20.06.2022</w:t>
            </w:r>
          </w:p>
        </w:tc>
        <w:tc>
          <w:tcPr>
            <w:tcW w:w="709" w:type="dxa"/>
          </w:tcPr>
          <w:p w:rsidR="00297250" w:rsidRPr="00A03257" w:rsidRDefault="006211D2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147</w:t>
            </w:r>
          </w:p>
        </w:tc>
        <w:tc>
          <w:tcPr>
            <w:tcW w:w="6769" w:type="dxa"/>
          </w:tcPr>
          <w:p w:rsidR="00297250" w:rsidRPr="00A03257" w:rsidRDefault="006211D2" w:rsidP="00652E6E">
            <w:pPr>
              <w:jc w:val="both"/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297250" w:rsidRPr="006B3EA3" w:rsidTr="006211D2">
        <w:tc>
          <w:tcPr>
            <w:tcW w:w="640" w:type="dxa"/>
          </w:tcPr>
          <w:p w:rsidR="00297250" w:rsidRPr="00A03257" w:rsidRDefault="006211D2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22</w:t>
            </w:r>
          </w:p>
        </w:tc>
        <w:tc>
          <w:tcPr>
            <w:tcW w:w="1559" w:type="dxa"/>
          </w:tcPr>
          <w:p w:rsidR="00297250" w:rsidRPr="00A03257" w:rsidRDefault="006211D2" w:rsidP="006211D2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21.06.2022</w:t>
            </w:r>
          </w:p>
        </w:tc>
        <w:tc>
          <w:tcPr>
            <w:tcW w:w="709" w:type="dxa"/>
          </w:tcPr>
          <w:p w:rsidR="00297250" w:rsidRPr="00A03257" w:rsidRDefault="006211D2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148</w:t>
            </w:r>
          </w:p>
        </w:tc>
        <w:tc>
          <w:tcPr>
            <w:tcW w:w="6769" w:type="dxa"/>
          </w:tcPr>
          <w:p w:rsidR="00297250" w:rsidRPr="00A03257" w:rsidRDefault="006211D2" w:rsidP="00652E6E">
            <w:pPr>
              <w:jc w:val="both"/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6211D2" w:rsidRPr="006B3EA3" w:rsidTr="006211D2">
        <w:tc>
          <w:tcPr>
            <w:tcW w:w="640" w:type="dxa"/>
          </w:tcPr>
          <w:p w:rsidR="006211D2" w:rsidRPr="00A03257" w:rsidRDefault="006211D2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23</w:t>
            </w:r>
          </w:p>
        </w:tc>
        <w:tc>
          <w:tcPr>
            <w:tcW w:w="1559" w:type="dxa"/>
          </w:tcPr>
          <w:p w:rsidR="006211D2" w:rsidRPr="00A03257" w:rsidRDefault="006211D2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22.06.2022</w:t>
            </w:r>
          </w:p>
        </w:tc>
        <w:tc>
          <w:tcPr>
            <w:tcW w:w="709" w:type="dxa"/>
          </w:tcPr>
          <w:p w:rsidR="006211D2" w:rsidRPr="00A03257" w:rsidRDefault="006211D2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149</w:t>
            </w:r>
          </w:p>
        </w:tc>
        <w:tc>
          <w:tcPr>
            <w:tcW w:w="6769" w:type="dxa"/>
          </w:tcPr>
          <w:p w:rsidR="006211D2" w:rsidRPr="00A03257" w:rsidRDefault="006211D2" w:rsidP="00652E6E">
            <w:pPr>
              <w:jc w:val="both"/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284F1F" w:rsidRPr="006B3EA3" w:rsidTr="006211D2">
        <w:tc>
          <w:tcPr>
            <w:tcW w:w="640" w:type="dxa"/>
          </w:tcPr>
          <w:p w:rsidR="00284F1F" w:rsidRPr="00A03257" w:rsidRDefault="00284F1F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24</w:t>
            </w:r>
          </w:p>
        </w:tc>
        <w:tc>
          <w:tcPr>
            <w:tcW w:w="1559" w:type="dxa"/>
          </w:tcPr>
          <w:p w:rsidR="00284F1F" w:rsidRPr="00A03257" w:rsidRDefault="00284F1F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22.06.2022</w:t>
            </w:r>
          </w:p>
        </w:tc>
        <w:tc>
          <w:tcPr>
            <w:tcW w:w="709" w:type="dxa"/>
          </w:tcPr>
          <w:p w:rsidR="00284F1F" w:rsidRPr="00A03257" w:rsidRDefault="00284F1F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150</w:t>
            </w:r>
          </w:p>
        </w:tc>
        <w:tc>
          <w:tcPr>
            <w:tcW w:w="6769" w:type="dxa"/>
          </w:tcPr>
          <w:p w:rsidR="00284F1F" w:rsidRPr="00A03257" w:rsidRDefault="00284F1F" w:rsidP="00652E6E">
            <w:pPr>
              <w:jc w:val="both"/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О введении особого противопожарного режима на территории Полтавского сельского поселения Красноармейского района</w:t>
            </w:r>
          </w:p>
        </w:tc>
      </w:tr>
      <w:tr w:rsidR="00656581" w:rsidRPr="006B3EA3" w:rsidTr="006211D2">
        <w:tc>
          <w:tcPr>
            <w:tcW w:w="640" w:type="dxa"/>
          </w:tcPr>
          <w:p w:rsidR="00656581" w:rsidRPr="00A03257" w:rsidRDefault="00656581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25</w:t>
            </w:r>
          </w:p>
        </w:tc>
        <w:tc>
          <w:tcPr>
            <w:tcW w:w="1559" w:type="dxa"/>
          </w:tcPr>
          <w:p w:rsidR="00656581" w:rsidRPr="00A03257" w:rsidRDefault="00656581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24.06.2022</w:t>
            </w:r>
          </w:p>
        </w:tc>
        <w:tc>
          <w:tcPr>
            <w:tcW w:w="709" w:type="dxa"/>
          </w:tcPr>
          <w:p w:rsidR="00656581" w:rsidRPr="00A03257" w:rsidRDefault="00656581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151</w:t>
            </w:r>
          </w:p>
        </w:tc>
        <w:tc>
          <w:tcPr>
            <w:tcW w:w="6769" w:type="dxa"/>
          </w:tcPr>
          <w:p w:rsidR="00656581" w:rsidRPr="00A03257" w:rsidRDefault="00656581" w:rsidP="00652E6E">
            <w:pPr>
              <w:jc w:val="both"/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656581" w:rsidRPr="006B3EA3" w:rsidTr="006211D2">
        <w:tc>
          <w:tcPr>
            <w:tcW w:w="640" w:type="dxa"/>
          </w:tcPr>
          <w:p w:rsidR="00656581" w:rsidRPr="00A03257" w:rsidRDefault="00656581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26</w:t>
            </w:r>
          </w:p>
        </w:tc>
        <w:tc>
          <w:tcPr>
            <w:tcW w:w="1559" w:type="dxa"/>
          </w:tcPr>
          <w:p w:rsidR="00656581" w:rsidRPr="00A03257" w:rsidRDefault="00656581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24.06.2022</w:t>
            </w:r>
          </w:p>
        </w:tc>
        <w:tc>
          <w:tcPr>
            <w:tcW w:w="709" w:type="dxa"/>
          </w:tcPr>
          <w:p w:rsidR="00656581" w:rsidRPr="00A03257" w:rsidRDefault="00656581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152</w:t>
            </w:r>
          </w:p>
        </w:tc>
        <w:tc>
          <w:tcPr>
            <w:tcW w:w="6769" w:type="dxa"/>
          </w:tcPr>
          <w:p w:rsidR="00656581" w:rsidRPr="00A03257" w:rsidRDefault="00656581" w:rsidP="00652E6E">
            <w:pPr>
              <w:jc w:val="both"/>
              <w:rPr>
                <w:sz w:val="28"/>
                <w:szCs w:val="28"/>
              </w:rPr>
            </w:pPr>
            <w:proofErr w:type="gramStart"/>
            <w:r w:rsidRPr="00A03257">
              <w:rPr>
                <w:sz w:val="28"/>
                <w:szCs w:val="28"/>
              </w:rPr>
              <w:t xml:space="preserve">Об утверждении Положения о комиссии администрации Полтавского сельского поселения Красноармейского района для проведения </w:t>
            </w:r>
            <w:r w:rsidRPr="00A03257">
              <w:rPr>
                <w:sz w:val="28"/>
                <w:szCs w:val="28"/>
              </w:rPr>
              <w:lastRenderedPageBreak/>
              <w:t>конкурсного отбора на получение грантов в форме</w:t>
            </w:r>
            <w:proofErr w:type="gramEnd"/>
            <w:r w:rsidRPr="00A03257">
              <w:rPr>
                <w:sz w:val="28"/>
                <w:szCs w:val="28"/>
              </w:rPr>
              <w:t xml:space="preserve"> субсидий для поддержки общественно полезных программ социально – ориентированных некоммерческих организаций</w:t>
            </w:r>
          </w:p>
        </w:tc>
      </w:tr>
      <w:tr w:rsidR="006211D2" w:rsidRPr="006B3EA3" w:rsidTr="006211D2">
        <w:tc>
          <w:tcPr>
            <w:tcW w:w="640" w:type="dxa"/>
          </w:tcPr>
          <w:p w:rsidR="006211D2" w:rsidRPr="00A03257" w:rsidRDefault="006211D2" w:rsidP="00083791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lastRenderedPageBreak/>
              <w:t>2</w:t>
            </w:r>
            <w:r w:rsidR="00083791"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6211D2" w:rsidRPr="00A03257" w:rsidRDefault="00656581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24.06.2022</w:t>
            </w:r>
          </w:p>
        </w:tc>
        <w:tc>
          <w:tcPr>
            <w:tcW w:w="709" w:type="dxa"/>
          </w:tcPr>
          <w:p w:rsidR="006211D2" w:rsidRPr="00A03257" w:rsidRDefault="00656581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153</w:t>
            </w:r>
          </w:p>
        </w:tc>
        <w:tc>
          <w:tcPr>
            <w:tcW w:w="6769" w:type="dxa"/>
          </w:tcPr>
          <w:p w:rsidR="006211D2" w:rsidRPr="00A03257" w:rsidRDefault="00FB16B2" w:rsidP="00652E6E">
            <w:pPr>
              <w:jc w:val="both"/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Об утверждении протокола комиссии на предоставление субсидий, в том числе грантов в форме субсидий администрации Полтавского сельского поселения Красноармейского района для поддержки общественно – полезных программ социально – ориентированных некоммерческих организаций</w:t>
            </w:r>
          </w:p>
        </w:tc>
      </w:tr>
      <w:tr w:rsidR="006211D2" w:rsidRPr="006B3EA3" w:rsidTr="006211D2">
        <w:tc>
          <w:tcPr>
            <w:tcW w:w="640" w:type="dxa"/>
          </w:tcPr>
          <w:p w:rsidR="006211D2" w:rsidRPr="00A03257" w:rsidRDefault="006211D2" w:rsidP="00083791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2</w:t>
            </w:r>
            <w:r w:rsidR="00083791"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6211D2" w:rsidRPr="00A03257" w:rsidRDefault="00656581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24.06.2022</w:t>
            </w:r>
          </w:p>
        </w:tc>
        <w:tc>
          <w:tcPr>
            <w:tcW w:w="709" w:type="dxa"/>
          </w:tcPr>
          <w:p w:rsidR="006211D2" w:rsidRPr="00A03257" w:rsidRDefault="00656581" w:rsidP="007C2933">
            <w:pPr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154</w:t>
            </w:r>
          </w:p>
        </w:tc>
        <w:tc>
          <w:tcPr>
            <w:tcW w:w="6769" w:type="dxa"/>
          </w:tcPr>
          <w:p w:rsidR="006211D2" w:rsidRPr="00A03257" w:rsidRDefault="00A127BC" w:rsidP="00A127BC">
            <w:pPr>
              <w:jc w:val="both"/>
              <w:rPr>
                <w:sz w:val="28"/>
                <w:szCs w:val="28"/>
              </w:rPr>
            </w:pPr>
            <w:r w:rsidRPr="00A03257">
              <w:rPr>
                <w:sz w:val="28"/>
                <w:szCs w:val="28"/>
              </w:rPr>
              <w:t>О распределении субсидий, в том числе грантов в форме субсидий администрации  Полтавского сельского поселения для поддержки общественно – полезных программ социально – ориентированных некоммерческих организаций</w:t>
            </w:r>
          </w:p>
        </w:tc>
      </w:tr>
      <w:tr w:rsidR="006211D2" w:rsidRPr="006B3EA3" w:rsidTr="006211D2">
        <w:tc>
          <w:tcPr>
            <w:tcW w:w="640" w:type="dxa"/>
          </w:tcPr>
          <w:p w:rsidR="006211D2" w:rsidRDefault="006211D2" w:rsidP="000837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83791"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6211D2" w:rsidRDefault="00742B3E" w:rsidP="007C29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24.06.2022</w:t>
            </w:r>
          </w:p>
        </w:tc>
        <w:tc>
          <w:tcPr>
            <w:tcW w:w="709" w:type="dxa"/>
          </w:tcPr>
          <w:p w:rsidR="006211D2" w:rsidRDefault="00083791" w:rsidP="007C29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</w:t>
            </w:r>
          </w:p>
        </w:tc>
        <w:tc>
          <w:tcPr>
            <w:tcW w:w="6769" w:type="dxa"/>
          </w:tcPr>
          <w:p w:rsidR="006211D2" w:rsidRPr="001F32C4" w:rsidRDefault="00083791" w:rsidP="00652E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Pr="00A03257">
              <w:rPr>
                <w:sz w:val="28"/>
                <w:szCs w:val="28"/>
              </w:rPr>
              <w:t>присвоении адреса объекту недвижимого имущества</w:t>
            </w:r>
          </w:p>
        </w:tc>
      </w:tr>
      <w:tr w:rsidR="00083791" w:rsidRPr="006B3EA3" w:rsidTr="006211D2">
        <w:tc>
          <w:tcPr>
            <w:tcW w:w="640" w:type="dxa"/>
          </w:tcPr>
          <w:p w:rsidR="00083791" w:rsidRDefault="00083791" w:rsidP="00284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559" w:type="dxa"/>
          </w:tcPr>
          <w:p w:rsidR="00083791" w:rsidRDefault="00742B3E" w:rsidP="007C29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24.06.2022</w:t>
            </w:r>
          </w:p>
        </w:tc>
        <w:tc>
          <w:tcPr>
            <w:tcW w:w="709" w:type="dxa"/>
          </w:tcPr>
          <w:p w:rsidR="00083791" w:rsidRDefault="00083791" w:rsidP="007C29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</w:t>
            </w:r>
          </w:p>
        </w:tc>
        <w:tc>
          <w:tcPr>
            <w:tcW w:w="6769" w:type="dxa"/>
          </w:tcPr>
          <w:p w:rsidR="00083791" w:rsidRPr="001F32C4" w:rsidRDefault="00083791" w:rsidP="00652E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Pr="00A03257">
              <w:rPr>
                <w:sz w:val="28"/>
                <w:szCs w:val="28"/>
              </w:rPr>
              <w:t>присвоении адреса объекту недвижимого имущества</w:t>
            </w:r>
          </w:p>
        </w:tc>
      </w:tr>
      <w:tr w:rsidR="00C61BF2" w:rsidRPr="006B3EA3" w:rsidTr="006211D2">
        <w:tc>
          <w:tcPr>
            <w:tcW w:w="640" w:type="dxa"/>
          </w:tcPr>
          <w:p w:rsidR="00C61BF2" w:rsidRDefault="00C61BF2" w:rsidP="00284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559" w:type="dxa"/>
          </w:tcPr>
          <w:p w:rsidR="00C61BF2" w:rsidRDefault="00C61BF2" w:rsidP="007C29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24.06.2022</w:t>
            </w:r>
          </w:p>
        </w:tc>
        <w:tc>
          <w:tcPr>
            <w:tcW w:w="709" w:type="dxa"/>
          </w:tcPr>
          <w:p w:rsidR="00C61BF2" w:rsidRDefault="00C61BF2" w:rsidP="007C29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</w:t>
            </w:r>
          </w:p>
        </w:tc>
        <w:tc>
          <w:tcPr>
            <w:tcW w:w="6769" w:type="dxa"/>
          </w:tcPr>
          <w:p w:rsidR="00C61BF2" w:rsidRDefault="00C61BF2" w:rsidP="00652E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от 20 декабря 2021 года № 320 « О наделении полномочиями администратора доходов бюджета Полтавского сельского поселения Красноармейского района на 2022 год и на плановый период 2023 и 2024 года»</w:t>
            </w:r>
          </w:p>
        </w:tc>
      </w:tr>
      <w:tr w:rsidR="00D9797E" w:rsidRPr="006B3EA3" w:rsidTr="006211D2">
        <w:tc>
          <w:tcPr>
            <w:tcW w:w="640" w:type="dxa"/>
          </w:tcPr>
          <w:p w:rsidR="00D9797E" w:rsidRDefault="00D9797E" w:rsidP="00284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559" w:type="dxa"/>
          </w:tcPr>
          <w:p w:rsidR="00D9797E" w:rsidRDefault="00D9797E" w:rsidP="007C29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28.06.2022</w:t>
            </w:r>
          </w:p>
        </w:tc>
        <w:tc>
          <w:tcPr>
            <w:tcW w:w="709" w:type="dxa"/>
          </w:tcPr>
          <w:p w:rsidR="00D9797E" w:rsidRDefault="00D9797E" w:rsidP="007C29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</w:t>
            </w:r>
          </w:p>
        </w:tc>
        <w:tc>
          <w:tcPr>
            <w:tcW w:w="6769" w:type="dxa"/>
          </w:tcPr>
          <w:p w:rsidR="00D9797E" w:rsidRDefault="00D9797E" w:rsidP="00D979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разрешении регистрации брака несовершеннолетней Лобко  Вероники Евгеньевны, 14 января 2005 года рождения</w:t>
            </w:r>
          </w:p>
        </w:tc>
      </w:tr>
    </w:tbl>
    <w:p w:rsidR="00950C6D" w:rsidRDefault="00950C6D"/>
    <w:p w:rsidR="00740E62" w:rsidRPr="00B1508F" w:rsidRDefault="00B739AA">
      <w:r w:rsidRPr="00B1508F">
        <w:t>Н</w:t>
      </w:r>
      <w:r w:rsidR="00740E62" w:rsidRPr="00B1508F">
        <w:t>ачальник общего отдела</w:t>
      </w:r>
    </w:p>
    <w:p w:rsidR="00740E62" w:rsidRPr="00B1508F" w:rsidRDefault="00740E62">
      <w:r w:rsidRPr="00B1508F">
        <w:t xml:space="preserve">администрации </w:t>
      </w:r>
    </w:p>
    <w:p w:rsidR="00740E62" w:rsidRPr="008E699E" w:rsidRDefault="009A268B" w:rsidP="00E247E8">
      <w:pPr>
        <w:rPr>
          <w:sz w:val="28"/>
          <w:szCs w:val="28"/>
        </w:rPr>
      </w:pPr>
      <w:r>
        <w:t>3</w:t>
      </w:r>
      <w:r w:rsidR="007C2933">
        <w:t>0</w:t>
      </w:r>
      <w:r w:rsidR="008E699E" w:rsidRPr="00B1508F">
        <w:t>.</w:t>
      </w:r>
      <w:r w:rsidR="00897935">
        <w:t>0</w:t>
      </w:r>
      <w:r w:rsidR="007C2933">
        <w:t>6</w:t>
      </w:r>
      <w:r w:rsidR="00740E62" w:rsidRPr="00B1508F">
        <w:t>.20</w:t>
      </w:r>
      <w:r w:rsidR="00966BF6" w:rsidRPr="00B1508F">
        <w:t>2</w:t>
      </w:r>
      <w:r w:rsidR="00897935">
        <w:t>2</w:t>
      </w:r>
      <w:r w:rsidR="00331477" w:rsidRPr="00B1508F">
        <w:t>г.</w:t>
      </w:r>
      <w:r w:rsidR="008E699E" w:rsidRPr="00B1508F">
        <w:t xml:space="preserve">                                                                      </w:t>
      </w:r>
      <w:bookmarkStart w:id="0" w:name="_GoBack"/>
      <w:bookmarkEnd w:id="0"/>
      <w:r w:rsidR="008E699E" w:rsidRPr="00B1508F">
        <w:t xml:space="preserve">    </w:t>
      </w:r>
      <w:r w:rsidR="00B1508F">
        <w:t xml:space="preserve">                    </w:t>
      </w:r>
      <w:r w:rsidR="008E699E" w:rsidRPr="00B1508F">
        <w:t xml:space="preserve">  Соколовская М.А.</w:t>
      </w:r>
      <w:r w:rsidR="008E699E" w:rsidRPr="008E699E">
        <w:rPr>
          <w:sz w:val="28"/>
          <w:szCs w:val="28"/>
        </w:rPr>
        <w:t xml:space="preserve">                                     </w:t>
      </w:r>
      <w:r w:rsidR="008E699E">
        <w:rPr>
          <w:sz w:val="28"/>
          <w:szCs w:val="28"/>
        </w:rPr>
        <w:t xml:space="preserve">    </w:t>
      </w:r>
    </w:p>
    <w:sectPr w:rsidR="00740E62" w:rsidRPr="008E699E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7BC" w:rsidRDefault="00A127BC" w:rsidP="00A83ED7">
      <w:r>
        <w:separator/>
      </w:r>
    </w:p>
  </w:endnote>
  <w:endnote w:type="continuationSeparator" w:id="0">
    <w:p w:rsidR="00A127BC" w:rsidRDefault="00A127BC" w:rsidP="00A83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7BC" w:rsidRDefault="00A127BC" w:rsidP="00A83ED7">
      <w:r>
        <w:separator/>
      </w:r>
    </w:p>
  </w:footnote>
  <w:footnote w:type="continuationSeparator" w:id="0">
    <w:p w:rsidR="00A127BC" w:rsidRDefault="00A127BC" w:rsidP="00A83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5EC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120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2BE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5E8B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1CE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11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57C29"/>
    <w:rsid w:val="000608CC"/>
    <w:rsid w:val="00060F31"/>
    <w:rsid w:val="00061082"/>
    <w:rsid w:val="0006111A"/>
    <w:rsid w:val="000622B6"/>
    <w:rsid w:val="000635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6DE"/>
    <w:rsid w:val="00067A4C"/>
    <w:rsid w:val="00067D95"/>
    <w:rsid w:val="00070622"/>
    <w:rsid w:val="000718D7"/>
    <w:rsid w:val="00071DC4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64D"/>
    <w:rsid w:val="00083791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3980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3E5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07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14C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2A41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3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6D6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696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9FE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6AFE"/>
    <w:rsid w:val="001673BD"/>
    <w:rsid w:val="0017045F"/>
    <w:rsid w:val="00170680"/>
    <w:rsid w:val="00170780"/>
    <w:rsid w:val="00170AB3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71E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0FC8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39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98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2D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3B9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311"/>
    <w:rsid w:val="001E68D2"/>
    <w:rsid w:val="001E738F"/>
    <w:rsid w:val="001E7EB2"/>
    <w:rsid w:val="001E7FD3"/>
    <w:rsid w:val="001F0146"/>
    <w:rsid w:val="001F24F7"/>
    <w:rsid w:val="001F2D8D"/>
    <w:rsid w:val="001F32C4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C5"/>
    <w:rsid w:val="001F64E4"/>
    <w:rsid w:val="001F6A8E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0B48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89B"/>
    <w:rsid w:val="00235EDD"/>
    <w:rsid w:val="00235FD1"/>
    <w:rsid w:val="00236582"/>
    <w:rsid w:val="00236951"/>
    <w:rsid w:val="00236DF9"/>
    <w:rsid w:val="00236F68"/>
    <w:rsid w:val="002373F9"/>
    <w:rsid w:val="00237536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47B54"/>
    <w:rsid w:val="00250565"/>
    <w:rsid w:val="00250CBF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2C5E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517"/>
    <w:rsid w:val="002567E9"/>
    <w:rsid w:val="00256834"/>
    <w:rsid w:val="0025713F"/>
    <w:rsid w:val="00257938"/>
    <w:rsid w:val="00260467"/>
    <w:rsid w:val="002604DC"/>
    <w:rsid w:val="002618EA"/>
    <w:rsid w:val="00261F0F"/>
    <w:rsid w:val="002621AD"/>
    <w:rsid w:val="00262B9E"/>
    <w:rsid w:val="00263080"/>
    <w:rsid w:val="00263ACB"/>
    <w:rsid w:val="002641C8"/>
    <w:rsid w:val="00264249"/>
    <w:rsid w:val="00264A30"/>
    <w:rsid w:val="002651B6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4F1F"/>
    <w:rsid w:val="0028507A"/>
    <w:rsid w:val="002860DF"/>
    <w:rsid w:val="00286BE5"/>
    <w:rsid w:val="00286F68"/>
    <w:rsid w:val="00287BD2"/>
    <w:rsid w:val="00287FBA"/>
    <w:rsid w:val="00291393"/>
    <w:rsid w:val="0029164A"/>
    <w:rsid w:val="0029190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250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65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DDA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6DD5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ACE"/>
    <w:rsid w:val="00306EEC"/>
    <w:rsid w:val="00307825"/>
    <w:rsid w:val="00307F59"/>
    <w:rsid w:val="00310CD4"/>
    <w:rsid w:val="003111C5"/>
    <w:rsid w:val="00311CB1"/>
    <w:rsid w:val="00312F5A"/>
    <w:rsid w:val="00312FE2"/>
    <w:rsid w:val="0031343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77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6F6"/>
    <w:rsid w:val="003467CC"/>
    <w:rsid w:val="0034694F"/>
    <w:rsid w:val="00346AB2"/>
    <w:rsid w:val="00346B5D"/>
    <w:rsid w:val="00346C17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3E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8CF"/>
    <w:rsid w:val="00372BEE"/>
    <w:rsid w:val="00372EC3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2E7"/>
    <w:rsid w:val="00383469"/>
    <w:rsid w:val="00384149"/>
    <w:rsid w:val="00384DD4"/>
    <w:rsid w:val="00385145"/>
    <w:rsid w:val="003852EB"/>
    <w:rsid w:val="0038573C"/>
    <w:rsid w:val="0038586E"/>
    <w:rsid w:val="0038593C"/>
    <w:rsid w:val="00385E21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CB2"/>
    <w:rsid w:val="00393E76"/>
    <w:rsid w:val="00393F05"/>
    <w:rsid w:val="00393F97"/>
    <w:rsid w:val="0039414A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89C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8EE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7C0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4D47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00F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251"/>
    <w:rsid w:val="00461415"/>
    <w:rsid w:val="00461831"/>
    <w:rsid w:val="00461A58"/>
    <w:rsid w:val="004623EE"/>
    <w:rsid w:val="00462CE5"/>
    <w:rsid w:val="00462E48"/>
    <w:rsid w:val="004632EE"/>
    <w:rsid w:val="00464150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5A33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4E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3B7"/>
    <w:rsid w:val="004925A3"/>
    <w:rsid w:val="00492753"/>
    <w:rsid w:val="00493A20"/>
    <w:rsid w:val="004941BA"/>
    <w:rsid w:val="004949C5"/>
    <w:rsid w:val="004950CF"/>
    <w:rsid w:val="00496248"/>
    <w:rsid w:val="0049668B"/>
    <w:rsid w:val="00496A1D"/>
    <w:rsid w:val="00497C31"/>
    <w:rsid w:val="00497DF0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6C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2A9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1788"/>
    <w:rsid w:val="004E20A7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E7050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5F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194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058C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E4F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1CC9"/>
    <w:rsid w:val="00551F17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5F7"/>
    <w:rsid w:val="00556B11"/>
    <w:rsid w:val="00557592"/>
    <w:rsid w:val="005578F8"/>
    <w:rsid w:val="00557F28"/>
    <w:rsid w:val="00561073"/>
    <w:rsid w:val="00561516"/>
    <w:rsid w:val="0056179B"/>
    <w:rsid w:val="005625B4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3D35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CD4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25B8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23F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985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3E41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1D2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41C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2EC"/>
    <w:rsid w:val="00646ACB"/>
    <w:rsid w:val="00647F68"/>
    <w:rsid w:val="006504C6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2E6E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581"/>
    <w:rsid w:val="00656F82"/>
    <w:rsid w:val="00657204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9D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5AF4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BB8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3D4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85B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2E6C"/>
    <w:rsid w:val="006A3263"/>
    <w:rsid w:val="006A362F"/>
    <w:rsid w:val="006A4915"/>
    <w:rsid w:val="006A4A65"/>
    <w:rsid w:val="006A506C"/>
    <w:rsid w:val="006A5745"/>
    <w:rsid w:val="006A632E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0F1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1D7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2E92"/>
    <w:rsid w:val="006F334D"/>
    <w:rsid w:val="006F3C43"/>
    <w:rsid w:val="006F4247"/>
    <w:rsid w:val="006F45EB"/>
    <w:rsid w:val="006F4D79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70F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49B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64D"/>
    <w:rsid w:val="00734AA7"/>
    <w:rsid w:val="007352E7"/>
    <w:rsid w:val="0073567D"/>
    <w:rsid w:val="007356DF"/>
    <w:rsid w:val="00735DEC"/>
    <w:rsid w:val="007365F0"/>
    <w:rsid w:val="00736BE3"/>
    <w:rsid w:val="00737302"/>
    <w:rsid w:val="00737666"/>
    <w:rsid w:val="007377FA"/>
    <w:rsid w:val="007378F2"/>
    <w:rsid w:val="00737FE6"/>
    <w:rsid w:val="00740B54"/>
    <w:rsid w:val="00740CFB"/>
    <w:rsid w:val="00740E62"/>
    <w:rsid w:val="00741064"/>
    <w:rsid w:val="00741CD3"/>
    <w:rsid w:val="00741F82"/>
    <w:rsid w:val="007421EC"/>
    <w:rsid w:val="0074238D"/>
    <w:rsid w:val="00742A84"/>
    <w:rsid w:val="00742B3E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4D7C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56D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908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933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1B53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5A3C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66DA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A7A"/>
    <w:rsid w:val="00826D97"/>
    <w:rsid w:val="008272A2"/>
    <w:rsid w:val="0082773C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3EB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1D"/>
    <w:rsid w:val="0084372E"/>
    <w:rsid w:val="008440EF"/>
    <w:rsid w:val="00844620"/>
    <w:rsid w:val="00844D94"/>
    <w:rsid w:val="008456ED"/>
    <w:rsid w:val="00845ABF"/>
    <w:rsid w:val="0084606F"/>
    <w:rsid w:val="00846A36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DD0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3FC"/>
    <w:rsid w:val="008666EE"/>
    <w:rsid w:val="008667B7"/>
    <w:rsid w:val="0086689F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B4F"/>
    <w:rsid w:val="00874E2F"/>
    <w:rsid w:val="00874F7C"/>
    <w:rsid w:val="00875E1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77CE7"/>
    <w:rsid w:val="00880154"/>
    <w:rsid w:val="008801BD"/>
    <w:rsid w:val="0088042B"/>
    <w:rsid w:val="0088118F"/>
    <w:rsid w:val="00881C34"/>
    <w:rsid w:val="0088238B"/>
    <w:rsid w:val="008830F8"/>
    <w:rsid w:val="00883C1C"/>
    <w:rsid w:val="00883D55"/>
    <w:rsid w:val="008840FA"/>
    <w:rsid w:val="0088435C"/>
    <w:rsid w:val="00884847"/>
    <w:rsid w:val="008849BD"/>
    <w:rsid w:val="008851AE"/>
    <w:rsid w:val="008854FD"/>
    <w:rsid w:val="00885C20"/>
    <w:rsid w:val="008860D2"/>
    <w:rsid w:val="00886358"/>
    <w:rsid w:val="00886924"/>
    <w:rsid w:val="00886BAC"/>
    <w:rsid w:val="00886FCF"/>
    <w:rsid w:val="00887271"/>
    <w:rsid w:val="00887BB0"/>
    <w:rsid w:val="00887C7C"/>
    <w:rsid w:val="008905EB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97660"/>
    <w:rsid w:val="00897935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7BB"/>
    <w:rsid w:val="008B596F"/>
    <w:rsid w:val="008B65F9"/>
    <w:rsid w:val="008B68E0"/>
    <w:rsid w:val="008B69D6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2D72"/>
    <w:rsid w:val="008E3226"/>
    <w:rsid w:val="008E33D7"/>
    <w:rsid w:val="008E35F1"/>
    <w:rsid w:val="008E390F"/>
    <w:rsid w:val="008E3C6B"/>
    <w:rsid w:val="008E43CB"/>
    <w:rsid w:val="008E4BF4"/>
    <w:rsid w:val="008E51DF"/>
    <w:rsid w:val="008E5973"/>
    <w:rsid w:val="008E699E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49A7"/>
    <w:rsid w:val="008F5484"/>
    <w:rsid w:val="008F59FF"/>
    <w:rsid w:val="008F5A82"/>
    <w:rsid w:val="008F5C47"/>
    <w:rsid w:val="008F5DD2"/>
    <w:rsid w:val="008F5F36"/>
    <w:rsid w:val="008F5FF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311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0C6D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47D"/>
    <w:rsid w:val="00956759"/>
    <w:rsid w:val="00956AB1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67E69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76D65"/>
    <w:rsid w:val="009807E7"/>
    <w:rsid w:val="009818CD"/>
    <w:rsid w:val="00982024"/>
    <w:rsid w:val="009820BF"/>
    <w:rsid w:val="009824E1"/>
    <w:rsid w:val="00982FC2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B64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5A9A"/>
    <w:rsid w:val="009968E5"/>
    <w:rsid w:val="00996A18"/>
    <w:rsid w:val="00996CD3"/>
    <w:rsid w:val="00996EA6"/>
    <w:rsid w:val="0099727C"/>
    <w:rsid w:val="0099731A"/>
    <w:rsid w:val="00997E20"/>
    <w:rsid w:val="00997F83"/>
    <w:rsid w:val="009A0A33"/>
    <w:rsid w:val="009A0FA2"/>
    <w:rsid w:val="009A1BB7"/>
    <w:rsid w:val="009A227E"/>
    <w:rsid w:val="009A268B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7FE"/>
    <w:rsid w:val="009B0865"/>
    <w:rsid w:val="009B0B8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00E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257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27BC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BE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5F"/>
    <w:rsid w:val="00A355F7"/>
    <w:rsid w:val="00A35666"/>
    <w:rsid w:val="00A35890"/>
    <w:rsid w:val="00A3694A"/>
    <w:rsid w:val="00A36C24"/>
    <w:rsid w:val="00A3703F"/>
    <w:rsid w:val="00A3722B"/>
    <w:rsid w:val="00A37518"/>
    <w:rsid w:val="00A404FC"/>
    <w:rsid w:val="00A40781"/>
    <w:rsid w:val="00A40DFF"/>
    <w:rsid w:val="00A4156F"/>
    <w:rsid w:val="00A41CB8"/>
    <w:rsid w:val="00A4225F"/>
    <w:rsid w:val="00A42569"/>
    <w:rsid w:val="00A42AE3"/>
    <w:rsid w:val="00A430DC"/>
    <w:rsid w:val="00A43880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07F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468"/>
    <w:rsid w:val="00A608E1"/>
    <w:rsid w:val="00A60E02"/>
    <w:rsid w:val="00A61978"/>
    <w:rsid w:val="00A61DA8"/>
    <w:rsid w:val="00A61FC3"/>
    <w:rsid w:val="00A62EFA"/>
    <w:rsid w:val="00A63897"/>
    <w:rsid w:val="00A63942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2BB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87CD8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C44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2AC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A7CE4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3DA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353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338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635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08F"/>
    <w:rsid w:val="00B159E2"/>
    <w:rsid w:val="00B15AE0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ED0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4D8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0F97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6A56"/>
    <w:rsid w:val="00B66E25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9B1"/>
    <w:rsid w:val="00B72C72"/>
    <w:rsid w:val="00B72D2A"/>
    <w:rsid w:val="00B7368F"/>
    <w:rsid w:val="00B73879"/>
    <w:rsid w:val="00B738D9"/>
    <w:rsid w:val="00B739AA"/>
    <w:rsid w:val="00B73F25"/>
    <w:rsid w:val="00B7419B"/>
    <w:rsid w:val="00B7480E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1C4A"/>
    <w:rsid w:val="00B82789"/>
    <w:rsid w:val="00B8349B"/>
    <w:rsid w:val="00B8369A"/>
    <w:rsid w:val="00B845E4"/>
    <w:rsid w:val="00B85035"/>
    <w:rsid w:val="00B850CF"/>
    <w:rsid w:val="00B85295"/>
    <w:rsid w:val="00B857F0"/>
    <w:rsid w:val="00B85C6A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AEA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28F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3D2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AEE"/>
    <w:rsid w:val="00BF0BA4"/>
    <w:rsid w:val="00BF110D"/>
    <w:rsid w:val="00BF18A6"/>
    <w:rsid w:val="00BF1FD2"/>
    <w:rsid w:val="00BF2448"/>
    <w:rsid w:val="00BF2658"/>
    <w:rsid w:val="00BF3171"/>
    <w:rsid w:val="00BF3AD9"/>
    <w:rsid w:val="00BF3B04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0837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325"/>
    <w:rsid w:val="00C207E6"/>
    <w:rsid w:val="00C20800"/>
    <w:rsid w:val="00C21012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ACA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4B40"/>
    <w:rsid w:val="00C354CB"/>
    <w:rsid w:val="00C3588F"/>
    <w:rsid w:val="00C35AEC"/>
    <w:rsid w:val="00C36248"/>
    <w:rsid w:val="00C3636D"/>
    <w:rsid w:val="00C36518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8D4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296"/>
    <w:rsid w:val="00C52440"/>
    <w:rsid w:val="00C52553"/>
    <w:rsid w:val="00C527CA"/>
    <w:rsid w:val="00C53411"/>
    <w:rsid w:val="00C5375D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1BF2"/>
    <w:rsid w:val="00C63251"/>
    <w:rsid w:val="00C632D9"/>
    <w:rsid w:val="00C639C3"/>
    <w:rsid w:val="00C640C6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AF1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5DDF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F65"/>
    <w:rsid w:val="00CA46D6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698A"/>
    <w:rsid w:val="00CB709C"/>
    <w:rsid w:val="00CB75CD"/>
    <w:rsid w:val="00CB79B8"/>
    <w:rsid w:val="00CB7ECB"/>
    <w:rsid w:val="00CC0E17"/>
    <w:rsid w:val="00CC0E5F"/>
    <w:rsid w:val="00CC12F7"/>
    <w:rsid w:val="00CC1CFA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4F29"/>
    <w:rsid w:val="00CD51D1"/>
    <w:rsid w:val="00CD532B"/>
    <w:rsid w:val="00CD53B3"/>
    <w:rsid w:val="00CD559F"/>
    <w:rsid w:val="00CD55CE"/>
    <w:rsid w:val="00CD586F"/>
    <w:rsid w:val="00CD596D"/>
    <w:rsid w:val="00CD5AE2"/>
    <w:rsid w:val="00CD5C41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26C4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3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18E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A7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07F2A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943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7D5"/>
    <w:rsid w:val="00D34DC3"/>
    <w:rsid w:val="00D35576"/>
    <w:rsid w:val="00D364F3"/>
    <w:rsid w:val="00D368DE"/>
    <w:rsid w:val="00D36E3C"/>
    <w:rsid w:val="00D37051"/>
    <w:rsid w:val="00D37156"/>
    <w:rsid w:val="00D3768A"/>
    <w:rsid w:val="00D37794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B08"/>
    <w:rsid w:val="00D50F53"/>
    <w:rsid w:val="00D511B0"/>
    <w:rsid w:val="00D516EC"/>
    <w:rsid w:val="00D51E71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67607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0C7E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97E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3D5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3538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40CD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955"/>
    <w:rsid w:val="00DF3B56"/>
    <w:rsid w:val="00DF427D"/>
    <w:rsid w:val="00DF49C0"/>
    <w:rsid w:val="00DF521E"/>
    <w:rsid w:val="00DF56B7"/>
    <w:rsid w:val="00DF577C"/>
    <w:rsid w:val="00DF5A15"/>
    <w:rsid w:val="00DF6062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CF6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57E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5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1F2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1FC7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97D34"/>
    <w:rsid w:val="00EA0845"/>
    <w:rsid w:val="00EA0B3B"/>
    <w:rsid w:val="00EA0CE3"/>
    <w:rsid w:val="00EA1918"/>
    <w:rsid w:val="00EA199B"/>
    <w:rsid w:val="00EA26DA"/>
    <w:rsid w:val="00EA2DEB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3C4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4F03"/>
    <w:rsid w:val="00EB56D4"/>
    <w:rsid w:val="00EB5D38"/>
    <w:rsid w:val="00EB5E69"/>
    <w:rsid w:val="00EB6CAD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B0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651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C73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208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5F2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199A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4EFA"/>
    <w:rsid w:val="00F451D5"/>
    <w:rsid w:val="00F451D9"/>
    <w:rsid w:val="00F4536E"/>
    <w:rsid w:val="00F46223"/>
    <w:rsid w:val="00F463ED"/>
    <w:rsid w:val="00F46B92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0EC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1D84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4A7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3E1E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6B2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10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48C5"/>
    <w:rsid w:val="00FD5173"/>
    <w:rsid w:val="00FD535B"/>
    <w:rsid w:val="00FD592E"/>
    <w:rsid w:val="00FD5BF9"/>
    <w:rsid w:val="00FD61E8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  <w:style w:type="paragraph" w:customStyle="1" w:styleId="ConsPlusNormal">
    <w:name w:val="ConsPlusNormal"/>
    <w:link w:val="ConsPlusNormal0"/>
    <w:rsid w:val="00CC0E1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basedOn w:val="a0"/>
    <w:link w:val="ConsPlusNormal"/>
    <w:locked/>
    <w:rsid w:val="00CC0E17"/>
    <w:rPr>
      <w:rFonts w:eastAsia="Times New Roman" w:cs="Calibri"/>
      <w:sz w:val="22"/>
    </w:rPr>
  </w:style>
  <w:style w:type="character" w:customStyle="1" w:styleId="ab">
    <w:name w:val="Гипертекстовая ссылка"/>
    <w:basedOn w:val="aa"/>
    <w:uiPriority w:val="99"/>
    <w:rsid w:val="004B476C"/>
    <w:rPr>
      <w:rFonts w:cs="Times New Roman"/>
      <w:b/>
      <w:bCs/>
      <w:color w:val="008000"/>
    </w:rPr>
  </w:style>
  <w:style w:type="paragraph" w:styleId="ac">
    <w:name w:val="Normal (Web)"/>
    <w:basedOn w:val="a"/>
    <w:rsid w:val="006211D2"/>
    <w:pPr>
      <w:spacing w:before="100" w:beforeAutospacing="1" w:after="100" w:afterAutospacing="1"/>
    </w:pPr>
  </w:style>
  <w:style w:type="character" w:styleId="ad">
    <w:name w:val="Strong"/>
    <w:qFormat/>
    <w:locked/>
    <w:rsid w:val="006211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35A73-79D8-40CE-946F-09DDB65BF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1638</TotalTime>
  <Pages>3</Pages>
  <Words>547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Pohoz</cp:lastModifiedBy>
  <cp:revision>97</cp:revision>
  <cp:lastPrinted>2021-12-29T13:14:00Z</cp:lastPrinted>
  <dcterms:created xsi:type="dcterms:W3CDTF">2021-10-20T12:19:00Z</dcterms:created>
  <dcterms:modified xsi:type="dcterms:W3CDTF">2022-06-29T04:58:00Z</dcterms:modified>
</cp:coreProperties>
</file>