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B3" w:rsidRPr="00620618" w:rsidRDefault="00DC6AB3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620618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26C8B488" wp14:editId="7CC29FEB">
            <wp:extent cx="504825" cy="581025"/>
            <wp:effectExtent l="19050" t="0" r="9525" b="0"/>
            <wp:docPr id="13" name="Рисунок 13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АДМИНИСТРАЦИЯ</w:t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ПОЛТАВСКОГО СЕЛЬСКОГО ПОСЕЛЕНИЯ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20618">
        <w:rPr>
          <w:rFonts w:ascii="Times New Roman" w:hAnsi="Times New Roman"/>
          <w:b/>
          <w:bCs/>
          <w:sz w:val="28"/>
          <w:szCs w:val="28"/>
        </w:rPr>
        <w:t>КРАСНОАРМЕЙСКОГО РАЙОНА</w:t>
      </w:r>
    </w:p>
    <w:p w:rsidR="00D81F77" w:rsidRDefault="00D81F77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a6"/>
        <w:suppressAutoHyphens/>
        <w:rPr>
          <w:sz w:val="32"/>
          <w:szCs w:val="32"/>
        </w:rPr>
      </w:pPr>
      <w:proofErr w:type="gramStart"/>
      <w:r w:rsidRPr="00620618">
        <w:rPr>
          <w:sz w:val="32"/>
          <w:szCs w:val="32"/>
        </w:rPr>
        <w:t>П</w:t>
      </w:r>
      <w:proofErr w:type="gramEnd"/>
      <w:r w:rsidRPr="00620618">
        <w:rPr>
          <w:sz w:val="32"/>
          <w:szCs w:val="32"/>
        </w:rPr>
        <w:t xml:space="preserve"> О С Т А Н О В Л Е Н И Е</w:t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1"/>
        <w:suppressAutoHyphens/>
        <w:rPr>
          <w:b w:val="0"/>
          <w:bCs w:val="0"/>
          <w:sz w:val="28"/>
        </w:rPr>
      </w:pPr>
      <w:r w:rsidRPr="00620618">
        <w:rPr>
          <w:b w:val="0"/>
          <w:bCs w:val="0"/>
          <w:sz w:val="28"/>
        </w:rPr>
        <w:t xml:space="preserve">от </w:t>
      </w:r>
      <w:r w:rsidR="00A54FD2">
        <w:rPr>
          <w:b w:val="0"/>
          <w:bCs w:val="0"/>
          <w:sz w:val="28"/>
        </w:rPr>
        <w:t>20.12.2021 г.</w:t>
      </w:r>
      <w:r w:rsidRPr="00620618">
        <w:rPr>
          <w:b w:val="0"/>
          <w:bCs w:val="0"/>
          <w:sz w:val="28"/>
        </w:rPr>
        <w:t xml:space="preserve">                                                                                        </w:t>
      </w:r>
      <w:r w:rsidR="00A54FD2">
        <w:rPr>
          <w:b w:val="0"/>
          <w:bCs w:val="0"/>
          <w:sz w:val="28"/>
        </w:rPr>
        <w:t xml:space="preserve">            </w:t>
      </w:r>
      <w:r w:rsidRPr="00620618">
        <w:rPr>
          <w:b w:val="0"/>
          <w:bCs w:val="0"/>
          <w:sz w:val="28"/>
        </w:rPr>
        <w:t xml:space="preserve">№ </w:t>
      </w:r>
      <w:r w:rsidR="00A54FD2">
        <w:rPr>
          <w:b w:val="0"/>
          <w:bCs w:val="0"/>
          <w:sz w:val="28"/>
        </w:rPr>
        <w:t>319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20618">
        <w:rPr>
          <w:rFonts w:ascii="Times New Roman" w:hAnsi="Times New Roman"/>
          <w:bCs/>
          <w:sz w:val="24"/>
          <w:szCs w:val="24"/>
        </w:rPr>
        <w:t>станица Полтавская</w:t>
      </w:r>
    </w:p>
    <w:p w:rsidR="00CE49C0" w:rsidRPr="00620618" w:rsidRDefault="00CE49C0" w:rsidP="00620618">
      <w:pPr>
        <w:pStyle w:val="ConsPlusNormal"/>
        <w:suppressAutoHyphens/>
        <w:jc w:val="both"/>
        <w:outlineLvl w:val="0"/>
        <w:rPr>
          <w:sz w:val="28"/>
          <w:szCs w:val="28"/>
        </w:rPr>
      </w:pPr>
    </w:p>
    <w:p w:rsidR="00CE49C0" w:rsidRPr="00620618" w:rsidRDefault="00CE49C0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16C8" w:rsidRDefault="00463F13" w:rsidP="002916C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F13">
        <w:rPr>
          <w:rFonts w:ascii="Times New Roman" w:hAnsi="Times New Roman"/>
          <w:b/>
          <w:sz w:val="28"/>
          <w:szCs w:val="28"/>
        </w:rPr>
        <w:t xml:space="preserve">О Порядке </w:t>
      </w:r>
      <w:r w:rsidR="002916C8" w:rsidRPr="002916C8">
        <w:rPr>
          <w:rFonts w:ascii="Times New Roman" w:hAnsi="Times New Roman" w:cs="Times New Roman"/>
          <w:b/>
          <w:sz w:val="28"/>
          <w:szCs w:val="28"/>
        </w:rPr>
        <w:t xml:space="preserve">установления и использования полос отвода </w:t>
      </w:r>
    </w:p>
    <w:p w:rsidR="002916C8" w:rsidRDefault="002916C8" w:rsidP="002916C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6C8">
        <w:rPr>
          <w:rFonts w:ascii="Times New Roman" w:hAnsi="Times New Roman" w:cs="Times New Roman"/>
          <w:b/>
          <w:sz w:val="28"/>
          <w:szCs w:val="28"/>
        </w:rPr>
        <w:t xml:space="preserve">автомобильных дорог местного значения </w:t>
      </w:r>
    </w:p>
    <w:p w:rsidR="002916C8" w:rsidRPr="002916C8" w:rsidRDefault="002916C8" w:rsidP="002916C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Полтавского</w:t>
      </w:r>
      <w:r w:rsidRPr="002916C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>Красноармейского</w:t>
      </w:r>
      <w:r w:rsidRPr="002916C8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CE49C0" w:rsidRDefault="00CE49C0" w:rsidP="002916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3F13" w:rsidRPr="00620618" w:rsidRDefault="00463F13" w:rsidP="006206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237F" w:rsidRPr="002916C8" w:rsidRDefault="00F5237F" w:rsidP="002916C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6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63F13" w:rsidRPr="002916C8">
        <w:rPr>
          <w:rFonts w:ascii="Times New Roman" w:hAnsi="Times New Roman" w:cs="Times New Roman"/>
          <w:sz w:val="28"/>
          <w:szCs w:val="28"/>
        </w:rPr>
        <w:t xml:space="preserve">В </w:t>
      </w:r>
      <w:r w:rsidRPr="002916C8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2916C8" w:rsidRPr="002916C8">
        <w:rPr>
          <w:rFonts w:ascii="Times New Roman" w:hAnsi="Times New Roman" w:cs="Times New Roman"/>
          <w:sz w:val="28"/>
          <w:szCs w:val="28"/>
        </w:rPr>
        <w:t>Федеральным закон</w:t>
      </w:r>
      <w:r w:rsidR="002916C8">
        <w:rPr>
          <w:rFonts w:ascii="Times New Roman" w:hAnsi="Times New Roman" w:cs="Times New Roman"/>
          <w:sz w:val="28"/>
          <w:szCs w:val="28"/>
        </w:rPr>
        <w:t>ом</w:t>
      </w:r>
      <w:r w:rsidR="002916C8" w:rsidRPr="002916C8">
        <w:rPr>
          <w:rFonts w:ascii="Times New Roman" w:hAnsi="Times New Roman" w:cs="Times New Roman"/>
          <w:sz w:val="28"/>
          <w:szCs w:val="28"/>
        </w:rPr>
        <w:t xml:space="preserve"> от 6 октября 2013 г</w:t>
      </w:r>
      <w:r w:rsidR="002916C8">
        <w:rPr>
          <w:rFonts w:ascii="Times New Roman" w:hAnsi="Times New Roman" w:cs="Times New Roman"/>
          <w:sz w:val="28"/>
          <w:szCs w:val="28"/>
        </w:rPr>
        <w:t>. №</w:t>
      </w:r>
      <w:r w:rsidR="002916C8" w:rsidRPr="002916C8">
        <w:rPr>
          <w:rFonts w:ascii="Times New Roman" w:hAnsi="Times New Roman" w:cs="Times New Roman"/>
          <w:sz w:val="28"/>
          <w:szCs w:val="28"/>
        </w:rPr>
        <w:t xml:space="preserve"> 131-ФЗ </w:t>
      </w:r>
      <w:r w:rsidR="002916C8">
        <w:rPr>
          <w:rFonts w:ascii="Times New Roman" w:hAnsi="Times New Roman" w:cs="Times New Roman"/>
          <w:sz w:val="28"/>
          <w:szCs w:val="28"/>
        </w:rPr>
        <w:t>«</w:t>
      </w:r>
      <w:r w:rsidR="002916C8" w:rsidRPr="002916C8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916C8">
        <w:rPr>
          <w:rFonts w:ascii="Times New Roman" w:hAnsi="Times New Roman" w:cs="Times New Roman"/>
          <w:sz w:val="28"/>
          <w:szCs w:val="28"/>
        </w:rPr>
        <w:t>», Федеральным законом</w:t>
      </w:r>
      <w:r w:rsidR="002916C8" w:rsidRPr="002916C8">
        <w:rPr>
          <w:rFonts w:ascii="Times New Roman" w:hAnsi="Times New Roman" w:cs="Times New Roman"/>
          <w:sz w:val="28"/>
          <w:szCs w:val="28"/>
        </w:rPr>
        <w:t xml:space="preserve"> от 8 ноября 2007 г</w:t>
      </w:r>
      <w:r w:rsidR="002916C8">
        <w:rPr>
          <w:rFonts w:ascii="Times New Roman" w:hAnsi="Times New Roman" w:cs="Times New Roman"/>
          <w:sz w:val="28"/>
          <w:szCs w:val="28"/>
        </w:rPr>
        <w:t>. №</w:t>
      </w:r>
      <w:r w:rsidR="002916C8" w:rsidRPr="002916C8">
        <w:rPr>
          <w:rFonts w:ascii="Times New Roman" w:hAnsi="Times New Roman" w:cs="Times New Roman"/>
          <w:sz w:val="28"/>
          <w:szCs w:val="28"/>
        </w:rPr>
        <w:t xml:space="preserve"> 257-ФЗ </w:t>
      </w:r>
      <w:r w:rsidR="002916C8">
        <w:rPr>
          <w:rFonts w:ascii="Times New Roman" w:hAnsi="Times New Roman" w:cs="Times New Roman"/>
          <w:sz w:val="28"/>
          <w:szCs w:val="28"/>
        </w:rPr>
        <w:t>«</w:t>
      </w:r>
      <w:r w:rsidR="002916C8" w:rsidRPr="002916C8">
        <w:rPr>
          <w:rFonts w:ascii="Times New Roman" w:hAnsi="Times New Roman" w:cs="Times New Roman"/>
          <w:sz w:val="28"/>
          <w:szCs w:val="28"/>
        </w:rPr>
        <w:t>Об автомобильных дорогах и дорожной деятельности в Российской Федерации и о внесении изменений в отдельные законодательные акты Российской Федерации</w:t>
      </w:r>
      <w:r w:rsidR="002916C8">
        <w:rPr>
          <w:rFonts w:ascii="Times New Roman" w:hAnsi="Times New Roman" w:cs="Times New Roman"/>
          <w:sz w:val="28"/>
          <w:szCs w:val="28"/>
        </w:rPr>
        <w:t>»</w:t>
      </w:r>
      <w:r w:rsidRPr="002916C8">
        <w:rPr>
          <w:rFonts w:ascii="Times New Roman" w:hAnsi="Times New Roman" w:cs="Times New Roman"/>
          <w:sz w:val="28"/>
          <w:szCs w:val="28"/>
        </w:rPr>
        <w:t>, руководствуясь</w:t>
      </w:r>
      <w:r w:rsidRPr="002916C8">
        <w:rPr>
          <w:rFonts w:ascii="Times New Roman" w:hAnsi="Times New Roman" w:cs="Times New Roman"/>
          <w:color w:val="000000"/>
          <w:sz w:val="28"/>
          <w:szCs w:val="28"/>
        </w:rPr>
        <w:t xml:space="preserve"> Уставом </w:t>
      </w:r>
      <w:r w:rsidRPr="002916C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Полтавского сельского поселения Красноармейского района, </w:t>
      </w:r>
      <w:r w:rsidRPr="002916C8">
        <w:rPr>
          <w:rFonts w:ascii="Times New Roman" w:hAnsi="Times New Roman" w:cs="Times New Roman"/>
          <w:sz w:val="28"/>
          <w:szCs w:val="28"/>
        </w:rPr>
        <w:t>администрация Полтавского сельского поселения Красноармейского района</w:t>
      </w:r>
      <w:proofErr w:type="gramEnd"/>
      <w:r w:rsidRPr="002916C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2916C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916C8">
        <w:rPr>
          <w:rFonts w:ascii="Times New Roman" w:hAnsi="Times New Roman" w:cs="Times New Roman"/>
          <w:sz w:val="28"/>
          <w:szCs w:val="28"/>
        </w:rPr>
        <w:t xml:space="preserve"> о с т а н о в л я е т</w:t>
      </w:r>
      <w:r w:rsidRPr="002916C8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F5237F" w:rsidRPr="002916C8" w:rsidRDefault="00F5237F" w:rsidP="002916C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916C8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2916C8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2916C8" w:rsidRPr="002916C8">
        <w:rPr>
          <w:rFonts w:ascii="Times New Roman" w:hAnsi="Times New Roman" w:cs="Times New Roman"/>
          <w:sz w:val="28"/>
          <w:szCs w:val="28"/>
        </w:rPr>
        <w:t xml:space="preserve">установления и использования полос </w:t>
      </w:r>
      <w:proofErr w:type="gramStart"/>
      <w:r w:rsidR="002916C8" w:rsidRPr="002916C8">
        <w:rPr>
          <w:rFonts w:ascii="Times New Roman" w:hAnsi="Times New Roman" w:cs="Times New Roman"/>
          <w:sz w:val="28"/>
          <w:szCs w:val="28"/>
        </w:rPr>
        <w:t>отвода</w:t>
      </w:r>
      <w:proofErr w:type="gramEnd"/>
      <w:r w:rsidR="002916C8" w:rsidRPr="002916C8">
        <w:rPr>
          <w:rFonts w:ascii="Times New Roman" w:hAnsi="Times New Roman" w:cs="Times New Roman"/>
          <w:sz w:val="28"/>
          <w:szCs w:val="28"/>
        </w:rPr>
        <w:t xml:space="preserve"> автомобильных дорог местного значения Полтавского сельского поселения Красноармейского района</w:t>
      </w:r>
      <w:r w:rsidRPr="002916C8">
        <w:rPr>
          <w:rFonts w:ascii="Times New Roman" w:hAnsi="Times New Roman" w:cs="Times New Roman"/>
          <w:color w:val="000000"/>
          <w:sz w:val="28"/>
          <w:szCs w:val="28"/>
        </w:rPr>
        <w:t xml:space="preserve"> (приложение).</w:t>
      </w:r>
    </w:p>
    <w:p w:rsidR="00F5237F" w:rsidRPr="002916C8" w:rsidRDefault="00F5237F" w:rsidP="002916C8">
      <w:pPr>
        <w:tabs>
          <w:tab w:val="left" w:pos="1090"/>
          <w:tab w:val="left" w:pos="1417"/>
        </w:tabs>
        <w:suppressAutoHyphens/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6C8">
        <w:rPr>
          <w:rFonts w:ascii="Times New Roman" w:hAnsi="Times New Roman" w:cs="Times New Roman"/>
          <w:sz w:val="28"/>
          <w:szCs w:val="28"/>
        </w:rPr>
        <w:t>2. Общему отделу (Соколовская М. А.) обнародовать настоящее постановление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информационно-телекоммуникационной сети «Интернет».</w:t>
      </w:r>
    </w:p>
    <w:p w:rsidR="002916C8" w:rsidRDefault="002916C8" w:rsidP="0062061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6C8">
        <w:rPr>
          <w:rFonts w:ascii="Times New Roman" w:hAnsi="Times New Roman" w:cs="Times New Roman"/>
          <w:sz w:val="28"/>
          <w:szCs w:val="28"/>
        </w:rPr>
        <w:t xml:space="preserve">3. Считать утратившими силу постановление администрации Полтавского сельского поселения Красноармейского района от </w:t>
      </w:r>
      <w:r>
        <w:rPr>
          <w:rFonts w:ascii="Times New Roman" w:hAnsi="Times New Roman" w:cs="Times New Roman"/>
          <w:sz w:val="28"/>
          <w:szCs w:val="28"/>
        </w:rPr>
        <w:t>3 октября 2016 г. № 615</w:t>
      </w:r>
      <w:r w:rsidRPr="002916C8">
        <w:rPr>
          <w:rFonts w:ascii="Times New Roman" w:hAnsi="Times New Roman" w:cs="Times New Roman"/>
          <w:sz w:val="28"/>
          <w:szCs w:val="28"/>
        </w:rPr>
        <w:t xml:space="preserve"> «Об</w:t>
      </w:r>
      <w:r w:rsidRPr="002916C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утверждении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порядка</w:t>
      </w:r>
      <w:r w:rsidRPr="002916C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916C8">
        <w:rPr>
          <w:rFonts w:ascii="Times New Roman" w:hAnsi="Times New Roman" w:cs="Times New Roman"/>
          <w:sz w:val="28"/>
          <w:szCs w:val="28"/>
        </w:rPr>
        <w:t xml:space="preserve">установления и использования полос </w:t>
      </w:r>
      <w:proofErr w:type="gramStart"/>
      <w:r w:rsidRPr="002916C8">
        <w:rPr>
          <w:rFonts w:ascii="Times New Roman" w:hAnsi="Times New Roman" w:cs="Times New Roman"/>
          <w:sz w:val="28"/>
          <w:szCs w:val="28"/>
        </w:rPr>
        <w:t>отвода</w:t>
      </w:r>
      <w:proofErr w:type="gramEnd"/>
      <w:r w:rsidRPr="002916C8">
        <w:rPr>
          <w:rFonts w:ascii="Times New Roman" w:hAnsi="Times New Roman" w:cs="Times New Roman"/>
          <w:sz w:val="28"/>
          <w:szCs w:val="28"/>
        </w:rPr>
        <w:t xml:space="preserve"> автомобильных дорог местного значения Полтавского сельского поселения Красноармейского района»</w:t>
      </w:r>
      <w:r w:rsidR="00411E68">
        <w:rPr>
          <w:rFonts w:ascii="Times New Roman" w:hAnsi="Times New Roman" w:cs="Times New Roman"/>
          <w:sz w:val="28"/>
          <w:szCs w:val="28"/>
        </w:rPr>
        <w:t>.</w:t>
      </w:r>
    </w:p>
    <w:p w:rsidR="00F5237F" w:rsidRPr="002916C8" w:rsidRDefault="002916C8" w:rsidP="0062061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237F" w:rsidRPr="002916C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5237F" w:rsidRPr="002916C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5237F" w:rsidRPr="002916C8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 </w:t>
      </w:r>
      <w:proofErr w:type="spellStart"/>
      <w:r w:rsidR="00F5237F" w:rsidRPr="002916C8">
        <w:rPr>
          <w:rFonts w:ascii="Times New Roman" w:hAnsi="Times New Roman" w:cs="Times New Roman"/>
          <w:sz w:val="28"/>
          <w:szCs w:val="28"/>
        </w:rPr>
        <w:t>Гористова</w:t>
      </w:r>
      <w:proofErr w:type="spellEnd"/>
      <w:r w:rsidR="00F5237F" w:rsidRPr="002916C8">
        <w:rPr>
          <w:rFonts w:ascii="Times New Roman" w:hAnsi="Times New Roman" w:cs="Times New Roman"/>
          <w:sz w:val="28"/>
          <w:szCs w:val="28"/>
        </w:rPr>
        <w:t xml:space="preserve"> В. А.</w:t>
      </w:r>
    </w:p>
    <w:p w:rsidR="00F5237F" w:rsidRPr="002916C8" w:rsidRDefault="00D81F77" w:rsidP="0062061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5237F" w:rsidRPr="002916C8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обнародования.</w:t>
      </w:r>
    </w:p>
    <w:p w:rsidR="00DC6AB3" w:rsidRPr="00620618" w:rsidRDefault="00DC6AB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Полтавского сельского поселени</w:t>
      </w:r>
      <w:r w:rsidR="00FD4F91">
        <w:rPr>
          <w:rFonts w:ascii="Times New Roman" w:hAnsi="Times New Roman" w:cs="Times New Roman"/>
          <w:sz w:val="28"/>
          <w:szCs w:val="28"/>
        </w:rPr>
        <w:t>я</w:t>
      </w:r>
      <w:r w:rsidRPr="006206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4729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В.</w:t>
      </w:r>
      <w:r w:rsidR="00461682">
        <w:rPr>
          <w:rFonts w:ascii="Times New Roman" w:hAnsi="Times New Roman" w:cs="Times New Roman"/>
          <w:sz w:val="28"/>
          <w:szCs w:val="28"/>
        </w:rPr>
        <w:t xml:space="preserve"> </w:t>
      </w:r>
      <w:r w:rsidRPr="00620618">
        <w:rPr>
          <w:rFonts w:ascii="Times New Roman" w:hAnsi="Times New Roman" w:cs="Times New Roman"/>
          <w:sz w:val="28"/>
          <w:szCs w:val="28"/>
        </w:rPr>
        <w:t xml:space="preserve">А. Побожий </w:t>
      </w:r>
    </w:p>
    <w:p w:rsidR="00620618" w:rsidRPr="00620618" w:rsidRDefault="0062061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Ind w:w="108" w:type="dxa"/>
        <w:tblLook w:val="01E0" w:firstRow="1" w:lastRow="1" w:firstColumn="1" w:lastColumn="1" w:noHBand="0" w:noVBand="0"/>
      </w:tblPr>
      <w:tblGrid>
        <w:gridCol w:w="4500"/>
        <w:gridCol w:w="5100"/>
      </w:tblGrid>
      <w:tr w:rsidR="00CE49C0" w:rsidRPr="00620618" w:rsidTr="00620618">
        <w:tc>
          <w:tcPr>
            <w:tcW w:w="4500" w:type="dxa"/>
          </w:tcPr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100" w:type="dxa"/>
          </w:tcPr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:rsidR="00463F13" w:rsidRPr="00463F13" w:rsidRDefault="00463F13" w:rsidP="00463F1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  <w:p w:rsidR="00CE49C0" w:rsidRPr="00620618" w:rsidRDefault="00463F13" w:rsidP="00A54FD2">
            <w:pPr>
              <w:suppressAutoHyphens/>
              <w:spacing w:after="0" w:line="240" w:lineRule="auto"/>
              <w:jc w:val="center"/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54FD2">
              <w:rPr>
                <w:rFonts w:ascii="Times New Roman" w:hAnsi="Times New Roman" w:cs="Times New Roman"/>
                <w:sz w:val="28"/>
                <w:szCs w:val="28"/>
              </w:rPr>
              <w:t xml:space="preserve">20.12.2021 г. </w:t>
            </w: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A54FD2">
              <w:rPr>
                <w:rFonts w:ascii="Times New Roman" w:hAnsi="Times New Roman" w:cs="Times New Roman"/>
                <w:sz w:val="28"/>
                <w:szCs w:val="28"/>
              </w:rPr>
              <w:t>319</w:t>
            </w:r>
          </w:p>
        </w:tc>
      </w:tr>
    </w:tbl>
    <w:p w:rsidR="00F14729" w:rsidRPr="005D4E7D" w:rsidRDefault="00F14729" w:rsidP="00461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0618" w:rsidRPr="002916C8" w:rsidRDefault="00620618" w:rsidP="002916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16C8" w:rsidRPr="002916C8" w:rsidRDefault="002916C8" w:rsidP="002916C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2916C8" w:rsidRDefault="002916C8" w:rsidP="002916C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6C8">
        <w:rPr>
          <w:rFonts w:ascii="Times New Roman" w:hAnsi="Times New Roman" w:cs="Times New Roman"/>
          <w:b/>
          <w:sz w:val="28"/>
          <w:szCs w:val="28"/>
        </w:rPr>
        <w:t xml:space="preserve">установления и использования полос отвода </w:t>
      </w:r>
    </w:p>
    <w:p w:rsidR="002916C8" w:rsidRDefault="002916C8" w:rsidP="002916C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6C8">
        <w:rPr>
          <w:rFonts w:ascii="Times New Roman" w:hAnsi="Times New Roman" w:cs="Times New Roman"/>
          <w:b/>
          <w:sz w:val="28"/>
          <w:szCs w:val="28"/>
        </w:rPr>
        <w:t xml:space="preserve">автомобильных дорог местного значения </w:t>
      </w:r>
    </w:p>
    <w:p w:rsidR="002916C8" w:rsidRPr="002916C8" w:rsidRDefault="002916C8" w:rsidP="002916C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Полтавского</w:t>
      </w:r>
      <w:r w:rsidRPr="002916C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>Красноармейского</w:t>
      </w:r>
      <w:r w:rsidRPr="002916C8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2916C8" w:rsidRPr="002916C8" w:rsidRDefault="002916C8" w:rsidP="00291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16C8" w:rsidRPr="002916C8" w:rsidRDefault="002916C8" w:rsidP="00411E6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916C8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:rsidR="002916C8" w:rsidRPr="002916C8" w:rsidRDefault="002916C8" w:rsidP="00291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16C8" w:rsidRPr="002916C8" w:rsidRDefault="002916C8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6C8">
        <w:rPr>
          <w:rFonts w:ascii="Times New Roman" w:hAnsi="Times New Roman" w:cs="Times New Roman"/>
          <w:sz w:val="28"/>
          <w:szCs w:val="28"/>
        </w:rPr>
        <w:t>1.</w:t>
      </w:r>
      <w:r w:rsidR="003D01A3">
        <w:rPr>
          <w:rFonts w:ascii="Times New Roman" w:hAnsi="Times New Roman" w:cs="Times New Roman"/>
          <w:sz w:val="28"/>
          <w:szCs w:val="28"/>
        </w:rPr>
        <w:t>1.</w:t>
      </w:r>
      <w:r w:rsidRPr="002916C8">
        <w:rPr>
          <w:rFonts w:ascii="Times New Roman" w:hAnsi="Times New Roman" w:cs="Times New Roman"/>
          <w:sz w:val="28"/>
          <w:szCs w:val="28"/>
        </w:rPr>
        <w:t xml:space="preserve"> Настоящий Порядок установления и использования полос </w:t>
      </w:r>
      <w:proofErr w:type="gramStart"/>
      <w:r w:rsidRPr="002916C8">
        <w:rPr>
          <w:rFonts w:ascii="Times New Roman" w:hAnsi="Times New Roman" w:cs="Times New Roman"/>
          <w:sz w:val="28"/>
          <w:szCs w:val="28"/>
        </w:rPr>
        <w:t>отвода</w:t>
      </w:r>
      <w:proofErr w:type="gramEnd"/>
      <w:r w:rsidRPr="002916C8">
        <w:rPr>
          <w:rFonts w:ascii="Times New Roman" w:hAnsi="Times New Roman" w:cs="Times New Roman"/>
          <w:sz w:val="28"/>
          <w:szCs w:val="28"/>
        </w:rPr>
        <w:t xml:space="preserve"> автомобильных дорог местного значения </w:t>
      </w:r>
      <w:r w:rsidR="00411E68">
        <w:rPr>
          <w:rFonts w:ascii="Times New Roman" w:hAnsi="Times New Roman" w:cs="Times New Roman"/>
          <w:sz w:val="28"/>
          <w:szCs w:val="28"/>
        </w:rPr>
        <w:t>Полтавского</w:t>
      </w:r>
      <w:r w:rsidRPr="002916C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11E68">
        <w:rPr>
          <w:rFonts w:ascii="Times New Roman" w:hAnsi="Times New Roman" w:cs="Times New Roman"/>
          <w:sz w:val="28"/>
          <w:szCs w:val="28"/>
        </w:rPr>
        <w:t>Красноармейского</w:t>
      </w:r>
      <w:r w:rsidRPr="002916C8">
        <w:rPr>
          <w:rFonts w:ascii="Times New Roman" w:hAnsi="Times New Roman" w:cs="Times New Roman"/>
          <w:sz w:val="28"/>
          <w:szCs w:val="28"/>
        </w:rPr>
        <w:t xml:space="preserve"> района (далее - Порядок) регламентирует условия установления и использования полос отвода автомобильных дорог местного значения, расположенных на территории </w:t>
      </w:r>
      <w:r w:rsidR="00411E68">
        <w:rPr>
          <w:rFonts w:ascii="Times New Roman" w:hAnsi="Times New Roman" w:cs="Times New Roman"/>
          <w:sz w:val="28"/>
          <w:szCs w:val="28"/>
        </w:rPr>
        <w:t>Полтавского</w:t>
      </w:r>
      <w:r w:rsidR="00411E68" w:rsidRPr="002916C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11E68">
        <w:rPr>
          <w:rFonts w:ascii="Times New Roman" w:hAnsi="Times New Roman" w:cs="Times New Roman"/>
          <w:sz w:val="28"/>
          <w:szCs w:val="28"/>
        </w:rPr>
        <w:t>Красноармейского</w:t>
      </w:r>
      <w:r w:rsidR="00411E68" w:rsidRPr="002916C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11E68">
        <w:rPr>
          <w:rFonts w:ascii="Times New Roman" w:hAnsi="Times New Roman" w:cs="Times New Roman"/>
          <w:sz w:val="28"/>
          <w:szCs w:val="28"/>
        </w:rPr>
        <w:t>.</w:t>
      </w:r>
    </w:p>
    <w:p w:rsidR="002916C8" w:rsidRPr="002916C8" w:rsidRDefault="003D01A3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916C8" w:rsidRPr="002916C8">
        <w:rPr>
          <w:rFonts w:ascii="Times New Roman" w:hAnsi="Times New Roman" w:cs="Times New Roman"/>
          <w:sz w:val="28"/>
          <w:szCs w:val="28"/>
        </w:rPr>
        <w:t xml:space="preserve">2. Настоящий Порядок является обязательным для исполнения юридическими и физическими лицами, ведущими дорожные работы или осуществляющими иную деятельность в пределах </w:t>
      </w:r>
      <w:proofErr w:type="gramStart"/>
      <w:r w:rsidR="002916C8" w:rsidRPr="002916C8">
        <w:rPr>
          <w:rFonts w:ascii="Times New Roman" w:hAnsi="Times New Roman" w:cs="Times New Roman"/>
          <w:sz w:val="28"/>
          <w:szCs w:val="28"/>
        </w:rPr>
        <w:t xml:space="preserve">полос автомобильных дорог местного значения </w:t>
      </w:r>
      <w:r w:rsidR="00411E68">
        <w:rPr>
          <w:rFonts w:ascii="Times New Roman" w:hAnsi="Times New Roman" w:cs="Times New Roman"/>
          <w:sz w:val="28"/>
          <w:szCs w:val="28"/>
        </w:rPr>
        <w:t>Полтавского</w:t>
      </w:r>
      <w:r w:rsidR="00411E68" w:rsidRPr="002916C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11E68">
        <w:rPr>
          <w:rFonts w:ascii="Times New Roman" w:hAnsi="Times New Roman" w:cs="Times New Roman"/>
          <w:sz w:val="28"/>
          <w:szCs w:val="28"/>
        </w:rPr>
        <w:t>Красноармейского</w:t>
      </w:r>
      <w:r w:rsidR="00411E68" w:rsidRPr="002916C8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="00411E68">
        <w:rPr>
          <w:rFonts w:ascii="Times New Roman" w:hAnsi="Times New Roman" w:cs="Times New Roman"/>
          <w:sz w:val="28"/>
          <w:szCs w:val="28"/>
        </w:rPr>
        <w:t>.</w:t>
      </w:r>
    </w:p>
    <w:p w:rsidR="002916C8" w:rsidRPr="002916C8" w:rsidRDefault="003D01A3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916C8" w:rsidRPr="002916C8">
        <w:rPr>
          <w:rFonts w:ascii="Times New Roman" w:hAnsi="Times New Roman" w:cs="Times New Roman"/>
          <w:sz w:val="28"/>
          <w:szCs w:val="28"/>
        </w:rPr>
        <w:t>3. При разработке настоящего Порядка использованы следующие нормативные и технические документы:</w:t>
      </w:r>
    </w:p>
    <w:p w:rsidR="002916C8" w:rsidRPr="002916C8" w:rsidRDefault="002916C8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6C8">
        <w:rPr>
          <w:rFonts w:ascii="Times New Roman" w:hAnsi="Times New Roman" w:cs="Times New Roman"/>
          <w:sz w:val="28"/>
          <w:szCs w:val="28"/>
        </w:rPr>
        <w:t>1) Федеральный закон от 8 ноября 2007 г</w:t>
      </w:r>
      <w:r w:rsidR="00411E68">
        <w:rPr>
          <w:rFonts w:ascii="Times New Roman" w:hAnsi="Times New Roman" w:cs="Times New Roman"/>
          <w:sz w:val="28"/>
          <w:szCs w:val="28"/>
        </w:rPr>
        <w:t>. №</w:t>
      </w:r>
      <w:r w:rsidRPr="002916C8">
        <w:rPr>
          <w:rFonts w:ascii="Times New Roman" w:hAnsi="Times New Roman" w:cs="Times New Roman"/>
          <w:sz w:val="28"/>
          <w:szCs w:val="28"/>
        </w:rPr>
        <w:t xml:space="preserve"> 257-ФЗ </w:t>
      </w:r>
      <w:r w:rsidR="00411E68">
        <w:rPr>
          <w:rFonts w:ascii="Times New Roman" w:hAnsi="Times New Roman" w:cs="Times New Roman"/>
          <w:sz w:val="28"/>
          <w:szCs w:val="28"/>
        </w:rPr>
        <w:t>«</w:t>
      </w:r>
      <w:r w:rsidRPr="002916C8">
        <w:rPr>
          <w:rFonts w:ascii="Times New Roman" w:hAnsi="Times New Roman" w:cs="Times New Roman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411E68">
        <w:rPr>
          <w:rFonts w:ascii="Times New Roman" w:hAnsi="Times New Roman" w:cs="Times New Roman"/>
          <w:sz w:val="28"/>
          <w:szCs w:val="28"/>
        </w:rPr>
        <w:t>»</w:t>
      </w:r>
      <w:r w:rsidRPr="002916C8">
        <w:rPr>
          <w:rFonts w:ascii="Times New Roman" w:hAnsi="Times New Roman" w:cs="Times New Roman"/>
          <w:sz w:val="28"/>
          <w:szCs w:val="28"/>
        </w:rPr>
        <w:t>;</w:t>
      </w:r>
    </w:p>
    <w:p w:rsidR="002916C8" w:rsidRPr="002916C8" w:rsidRDefault="002916C8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6C8">
        <w:rPr>
          <w:rFonts w:ascii="Times New Roman" w:hAnsi="Times New Roman" w:cs="Times New Roman"/>
          <w:sz w:val="28"/>
          <w:szCs w:val="28"/>
        </w:rPr>
        <w:t>2) постановление Правительства Российской Федерации от 2 сентября 2009 г</w:t>
      </w:r>
      <w:r w:rsidR="00411E68">
        <w:rPr>
          <w:rFonts w:ascii="Times New Roman" w:hAnsi="Times New Roman" w:cs="Times New Roman"/>
          <w:sz w:val="28"/>
          <w:szCs w:val="28"/>
        </w:rPr>
        <w:t>. №</w:t>
      </w:r>
      <w:r w:rsidRPr="002916C8">
        <w:rPr>
          <w:rFonts w:ascii="Times New Roman" w:hAnsi="Times New Roman" w:cs="Times New Roman"/>
          <w:sz w:val="28"/>
          <w:szCs w:val="28"/>
        </w:rPr>
        <w:t xml:space="preserve"> 717 </w:t>
      </w:r>
      <w:r w:rsidR="00411E68">
        <w:rPr>
          <w:rFonts w:ascii="Times New Roman" w:hAnsi="Times New Roman" w:cs="Times New Roman"/>
          <w:sz w:val="28"/>
          <w:szCs w:val="28"/>
        </w:rPr>
        <w:t>«</w:t>
      </w:r>
      <w:r w:rsidRPr="002916C8">
        <w:rPr>
          <w:rFonts w:ascii="Times New Roman" w:hAnsi="Times New Roman" w:cs="Times New Roman"/>
          <w:sz w:val="28"/>
          <w:szCs w:val="28"/>
        </w:rPr>
        <w:t>О нормах отвода земель для размещения автомобильных дорог и (или) объектов дорожного сервиса</w:t>
      </w:r>
      <w:r w:rsidR="00411E68">
        <w:rPr>
          <w:rFonts w:ascii="Times New Roman" w:hAnsi="Times New Roman" w:cs="Times New Roman"/>
          <w:sz w:val="28"/>
          <w:szCs w:val="28"/>
        </w:rPr>
        <w:t>»</w:t>
      </w:r>
      <w:r w:rsidRPr="002916C8">
        <w:rPr>
          <w:rFonts w:ascii="Times New Roman" w:hAnsi="Times New Roman" w:cs="Times New Roman"/>
          <w:sz w:val="28"/>
          <w:szCs w:val="28"/>
        </w:rPr>
        <w:t>;</w:t>
      </w:r>
    </w:p>
    <w:p w:rsidR="002916C8" w:rsidRPr="002916C8" w:rsidRDefault="00F94178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4178">
        <w:rPr>
          <w:rFonts w:ascii="Times New Roman" w:hAnsi="Times New Roman" w:cs="Times New Roman"/>
          <w:sz w:val="28"/>
          <w:szCs w:val="28"/>
        </w:rPr>
        <w:t>3</w:t>
      </w:r>
      <w:r w:rsidR="002916C8" w:rsidRPr="002916C8">
        <w:rPr>
          <w:rFonts w:ascii="Times New Roman" w:hAnsi="Times New Roman" w:cs="Times New Roman"/>
          <w:sz w:val="28"/>
          <w:szCs w:val="28"/>
        </w:rPr>
        <w:t xml:space="preserve">) ГОСТ </w:t>
      </w:r>
      <w:proofErr w:type="gramStart"/>
      <w:r w:rsidR="002916C8" w:rsidRPr="002916C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2916C8" w:rsidRPr="002916C8">
        <w:rPr>
          <w:rFonts w:ascii="Times New Roman" w:hAnsi="Times New Roman" w:cs="Times New Roman"/>
          <w:sz w:val="28"/>
          <w:szCs w:val="28"/>
        </w:rPr>
        <w:t xml:space="preserve"> 52398-2005 </w:t>
      </w:r>
      <w:r w:rsidR="00411E68">
        <w:rPr>
          <w:rFonts w:ascii="Times New Roman" w:hAnsi="Times New Roman" w:cs="Times New Roman"/>
          <w:sz w:val="28"/>
          <w:szCs w:val="28"/>
        </w:rPr>
        <w:t>«</w:t>
      </w:r>
      <w:r w:rsidR="002916C8" w:rsidRPr="002916C8">
        <w:rPr>
          <w:rFonts w:ascii="Times New Roman" w:hAnsi="Times New Roman" w:cs="Times New Roman"/>
          <w:sz w:val="28"/>
          <w:szCs w:val="28"/>
        </w:rPr>
        <w:t>Классификация автомобильных дорог. Основные параметры и требования</w:t>
      </w:r>
      <w:r w:rsidR="00411E68">
        <w:rPr>
          <w:rFonts w:ascii="Times New Roman" w:hAnsi="Times New Roman" w:cs="Times New Roman"/>
          <w:sz w:val="28"/>
          <w:szCs w:val="28"/>
        </w:rPr>
        <w:t>»</w:t>
      </w:r>
      <w:r w:rsidR="002916C8" w:rsidRPr="002916C8">
        <w:rPr>
          <w:rFonts w:ascii="Times New Roman" w:hAnsi="Times New Roman" w:cs="Times New Roman"/>
          <w:sz w:val="28"/>
          <w:szCs w:val="28"/>
        </w:rPr>
        <w:t xml:space="preserve">, утвержденный приказом </w:t>
      </w:r>
      <w:proofErr w:type="spellStart"/>
      <w:r w:rsidR="002916C8" w:rsidRPr="002916C8">
        <w:rPr>
          <w:rFonts w:ascii="Times New Roman" w:hAnsi="Times New Roman" w:cs="Times New Roman"/>
          <w:sz w:val="28"/>
          <w:szCs w:val="28"/>
        </w:rPr>
        <w:t>Ростехрегулирования</w:t>
      </w:r>
      <w:proofErr w:type="spellEnd"/>
      <w:r w:rsidR="002916C8" w:rsidRPr="002916C8">
        <w:rPr>
          <w:rFonts w:ascii="Times New Roman" w:hAnsi="Times New Roman" w:cs="Times New Roman"/>
          <w:sz w:val="28"/>
          <w:szCs w:val="28"/>
        </w:rPr>
        <w:t xml:space="preserve"> от 22 ноября 2005 г</w:t>
      </w:r>
      <w:r w:rsidR="00411E68">
        <w:rPr>
          <w:rFonts w:ascii="Times New Roman" w:hAnsi="Times New Roman" w:cs="Times New Roman"/>
          <w:sz w:val="28"/>
          <w:szCs w:val="28"/>
        </w:rPr>
        <w:t>. №</w:t>
      </w:r>
      <w:r w:rsidR="002916C8" w:rsidRPr="002916C8">
        <w:rPr>
          <w:rFonts w:ascii="Times New Roman" w:hAnsi="Times New Roman" w:cs="Times New Roman"/>
          <w:sz w:val="28"/>
          <w:szCs w:val="28"/>
        </w:rPr>
        <w:t xml:space="preserve"> 296-ст;</w:t>
      </w:r>
    </w:p>
    <w:p w:rsidR="002916C8" w:rsidRPr="002916C8" w:rsidRDefault="00F94178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4178">
        <w:rPr>
          <w:rFonts w:ascii="Times New Roman" w:hAnsi="Times New Roman" w:cs="Times New Roman"/>
          <w:sz w:val="28"/>
          <w:szCs w:val="28"/>
        </w:rPr>
        <w:t>4</w:t>
      </w:r>
      <w:r w:rsidR="002916C8" w:rsidRPr="002916C8">
        <w:rPr>
          <w:rFonts w:ascii="Times New Roman" w:hAnsi="Times New Roman" w:cs="Times New Roman"/>
          <w:sz w:val="28"/>
          <w:szCs w:val="28"/>
        </w:rPr>
        <w:t xml:space="preserve">) СНиП 2.05.02-85 </w:t>
      </w:r>
      <w:r w:rsidR="00411E68">
        <w:rPr>
          <w:rFonts w:ascii="Times New Roman" w:hAnsi="Times New Roman" w:cs="Times New Roman"/>
          <w:sz w:val="28"/>
          <w:szCs w:val="28"/>
        </w:rPr>
        <w:t>«</w:t>
      </w:r>
      <w:r w:rsidR="002916C8" w:rsidRPr="002916C8">
        <w:rPr>
          <w:rFonts w:ascii="Times New Roman" w:hAnsi="Times New Roman" w:cs="Times New Roman"/>
          <w:sz w:val="28"/>
          <w:szCs w:val="28"/>
        </w:rPr>
        <w:t>Автомобильные дороги</w:t>
      </w:r>
      <w:r w:rsidR="00411E68">
        <w:rPr>
          <w:rFonts w:ascii="Times New Roman" w:hAnsi="Times New Roman" w:cs="Times New Roman"/>
          <w:sz w:val="28"/>
          <w:szCs w:val="28"/>
        </w:rPr>
        <w:t>»</w:t>
      </w:r>
      <w:r w:rsidR="002916C8" w:rsidRPr="002916C8">
        <w:rPr>
          <w:rFonts w:ascii="Times New Roman" w:hAnsi="Times New Roman" w:cs="Times New Roman"/>
          <w:sz w:val="28"/>
          <w:szCs w:val="28"/>
        </w:rPr>
        <w:t>, утвержденный постановлением Госстроя СССР от 17 декабря 1985 г</w:t>
      </w:r>
      <w:r w:rsidR="00411E68">
        <w:rPr>
          <w:rFonts w:ascii="Times New Roman" w:hAnsi="Times New Roman" w:cs="Times New Roman"/>
          <w:sz w:val="28"/>
          <w:szCs w:val="28"/>
        </w:rPr>
        <w:t>. №</w:t>
      </w:r>
      <w:r w:rsidR="002916C8" w:rsidRPr="002916C8">
        <w:rPr>
          <w:rFonts w:ascii="Times New Roman" w:hAnsi="Times New Roman" w:cs="Times New Roman"/>
          <w:sz w:val="28"/>
          <w:szCs w:val="28"/>
        </w:rPr>
        <w:t xml:space="preserve"> 233.</w:t>
      </w:r>
    </w:p>
    <w:p w:rsidR="002916C8" w:rsidRPr="002916C8" w:rsidRDefault="002916C8" w:rsidP="00291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16C8" w:rsidRPr="002916C8" w:rsidRDefault="002916C8" w:rsidP="00411E6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916C8">
        <w:rPr>
          <w:rFonts w:ascii="Times New Roman" w:hAnsi="Times New Roman" w:cs="Times New Roman"/>
          <w:sz w:val="28"/>
          <w:szCs w:val="28"/>
        </w:rPr>
        <w:t>Раздел 2. Установление и использование полос отвода</w:t>
      </w:r>
    </w:p>
    <w:p w:rsidR="002916C8" w:rsidRPr="002916C8" w:rsidRDefault="002916C8" w:rsidP="00291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16C8" w:rsidRPr="002916C8" w:rsidRDefault="003D01A3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2916C8" w:rsidRPr="002916C8">
        <w:rPr>
          <w:rFonts w:ascii="Times New Roman" w:hAnsi="Times New Roman" w:cs="Times New Roman"/>
          <w:sz w:val="28"/>
          <w:szCs w:val="28"/>
        </w:rPr>
        <w:t xml:space="preserve">. Границы полосы отвода автомобильной дороги местного значения определяются на основании документации по планировке территории. </w:t>
      </w:r>
      <w:r w:rsidR="002916C8" w:rsidRPr="002916C8">
        <w:rPr>
          <w:rFonts w:ascii="Times New Roman" w:hAnsi="Times New Roman" w:cs="Times New Roman"/>
          <w:sz w:val="28"/>
          <w:szCs w:val="28"/>
        </w:rPr>
        <w:lastRenderedPageBreak/>
        <w:t>Подготовка документации по планировке территории, предназначенной для размещения автомобильных дорог местного значения и (или) объектов дорожного сервиса, осуществляется с учетом утверждаемых Правительством Российской Федерации норм отвода земель для размещения указанных объектов.</w:t>
      </w:r>
    </w:p>
    <w:p w:rsidR="002916C8" w:rsidRPr="002916C8" w:rsidRDefault="003D01A3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2916C8" w:rsidRPr="002916C8">
        <w:rPr>
          <w:rFonts w:ascii="Times New Roman" w:hAnsi="Times New Roman" w:cs="Times New Roman"/>
          <w:sz w:val="28"/>
          <w:szCs w:val="28"/>
        </w:rPr>
        <w:t xml:space="preserve">. Принятие решений по формированию земельных участков из земельных участков, находящихся в муниципальной собственности, в целях размещения автомобильной дороги местного значения, в том числе для формирования полосы отвода такой автомобильной дороги, осуществляет администрация </w:t>
      </w:r>
      <w:r w:rsidR="00411E68">
        <w:rPr>
          <w:rFonts w:ascii="Times New Roman" w:hAnsi="Times New Roman" w:cs="Times New Roman"/>
          <w:sz w:val="28"/>
          <w:szCs w:val="28"/>
        </w:rPr>
        <w:t>Полтавского</w:t>
      </w:r>
      <w:r w:rsidR="00411E68" w:rsidRPr="002916C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11E68">
        <w:rPr>
          <w:rFonts w:ascii="Times New Roman" w:hAnsi="Times New Roman" w:cs="Times New Roman"/>
          <w:sz w:val="28"/>
          <w:szCs w:val="28"/>
        </w:rPr>
        <w:t>Красноармейского</w:t>
      </w:r>
      <w:r w:rsidR="00411E68" w:rsidRPr="002916C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11E68">
        <w:rPr>
          <w:rFonts w:ascii="Times New Roman" w:hAnsi="Times New Roman" w:cs="Times New Roman"/>
          <w:sz w:val="28"/>
          <w:szCs w:val="28"/>
        </w:rPr>
        <w:t>.</w:t>
      </w:r>
    </w:p>
    <w:p w:rsidR="002916C8" w:rsidRPr="002916C8" w:rsidRDefault="003D01A3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2916C8" w:rsidRPr="002916C8">
        <w:rPr>
          <w:rFonts w:ascii="Times New Roman" w:hAnsi="Times New Roman" w:cs="Times New Roman"/>
          <w:sz w:val="28"/>
          <w:szCs w:val="28"/>
        </w:rPr>
        <w:t xml:space="preserve">. Администрация </w:t>
      </w:r>
      <w:r w:rsidR="00411E68">
        <w:rPr>
          <w:rFonts w:ascii="Times New Roman" w:hAnsi="Times New Roman" w:cs="Times New Roman"/>
          <w:sz w:val="28"/>
          <w:szCs w:val="28"/>
        </w:rPr>
        <w:t>Полтавского</w:t>
      </w:r>
      <w:r w:rsidR="00411E68" w:rsidRPr="002916C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11E68">
        <w:rPr>
          <w:rFonts w:ascii="Times New Roman" w:hAnsi="Times New Roman" w:cs="Times New Roman"/>
          <w:sz w:val="28"/>
          <w:szCs w:val="28"/>
        </w:rPr>
        <w:t>Красноармейского</w:t>
      </w:r>
      <w:r w:rsidR="00411E68" w:rsidRPr="002916C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916C8" w:rsidRPr="002916C8">
        <w:rPr>
          <w:rFonts w:ascii="Times New Roman" w:hAnsi="Times New Roman" w:cs="Times New Roman"/>
          <w:sz w:val="28"/>
          <w:szCs w:val="28"/>
        </w:rPr>
        <w:t xml:space="preserve"> обращается с заявлением в установленном законом порядке о постановке на государственный кадастровый учет сформированных земельных участков, образующих полосу отвода автомобильной дороги местного значения.</w:t>
      </w:r>
    </w:p>
    <w:p w:rsidR="002916C8" w:rsidRPr="002916C8" w:rsidRDefault="003D01A3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2916C8" w:rsidRPr="002916C8">
        <w:rPr>
          <w:rFonts w:ascii="Times New Roman" w:hAnsi="Times New Roman" w:cs="Times New Roman"/>
          <w:sz w:val="28"/>
          <w:szCs w:val="28"/>
        </w:rPr>
        <w:t>. В границах полосы отвода автомобильной дороги местного значения запрещаются:</w:t>
      </w:r>
    </w:p>
    <w:p w:rsidR="002916C8" w:rsidRPr="002916C8" w:rsidRDefault="002916C8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6C8">
        <w:rPr>
          <w:rFonts w:ascii="Times New Roman" w:hAnsi="Times New Roman" w:cs="Times New Roman"/>
          <w:sz w:val="28"/>
          <w:szCs w:val="28"/>
        </w:rPr>
        <w:t>1) выполнение работ, не связанных со строительством, реконструкцией, капитальным ремонтом, ремонтом и содержанием автомобильной дороги, а также с размещением объектов дорожного сервиса;</w:t>
      </w:r>
    </w:p>
    <w:p w:rsidR="002916C8" w:rsidRPr="002916C8" w:rsidRDefault="002916C8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6C8">
        <w:rPr>
          <w:rFonts w:ascii="Times New Roman" w:hAnsi="Times New Roman" w:cs="Times New Roman"/>
          <w:sz w:val="28"/>
          <w:szCs w:val="28"/>
        </w:rPr>
        <w:t>2) размещение зданий, строений, сооружений и других объектов, не предназначенных для обслуживания автомобильной дороги, ее строительства, реконструкции, капитального ремонта, ремонта и содержания и не относящихся к объектам дорожного сервиса;</w:t>
      </w:r>
    </w:p>
    <w:p w:rsidR="002916C8" w:rsidRPr="002916C8" w:rsidRDefault="002916C8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6C8">
        <w:rPr>
          <w:rFonts w:ascii="Times New Roman" w:hAnsi="Times New Roman" w:cs="Times New Roman"/>
          <w:sz w:val="28"/>
          <w:szCs w:val="28"/>
        </w:rPr>
        <w:t>3) распашка земельных участков, покос травы, осуществление рубок и повреждение лесных насаждений и иных многолетних насаждений, снятие дерна и выемка грунта, за исключением работ по содержанию полосы отвода автомобильной дороги или ремонту автомобильной дороги, ее участков;</w:t>
      </w:r>
    </w:p>
    <w:p w:rsidR="002916C8" w:rsidRPr="002916C8" w:rsidRDefault="002916C8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6C8">
        <w:rPr>
          <w:rFonts w:ascii="Times New Roman" w:hAnsi="Times New Roman" w:cs="Times New Roman"/>
          <w:sz w:val="28"/>
          <w:szCs w:val="28"/>
        </w:rPr>
        <w:t>4) выпас животных, а также их прогон через автомобильные дороги вне специально предусмотренных для указанных целей мест, согласованных с владельцами автомобильных дорог;</w:t>
      </w:r>
    </w:p>
    <w:p w:rsidR="002916C8" w:rsidRPr="002916C8" w:rsidRDefault="002916C8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6C8">
        <w:rPr>
          <w:rFonts w:ascii="Times New Roman" w:hAnsi="Times New Roman" w:cs="Times New Roman"/>
          <w:sz w:val="28"/>
          <w:szCs w:val="28"/>
        </w:rPr>
        <w:t>5) установка рекламных конструкций, не соответствующих требованиям технических регламентов и (или) нормативным правовым актам о безопасности дорожного движения;</w:t>
      </w:r>
    </w:p>
    <w:p w:rsidR="002916C8" w:rsidRPr="002916C8" w:rsidRDefault="002916C8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6C8">
        <w:rPr>
          <w:rFonts w:ascii="Times New Roman" w:hAnsi="Times New Roman" w:cs="Times New Roman"/>
          <w:sz w:val="28"/>
          <w:szCs w:val="28"/>
        </w:rPr>
        <w:t>6) установка информационных щитов и указателей, не имеющих отношения к обеспечению безопасности дорожного движения или осуществлению дорожной деятельности.</w:t>
      </w:r>
    </w:p>
    <w:p w:rsidR="002916C8" w:rsidRPr="002916C8" w:rsidRDefault="003D01A3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2916C8" w:rsidRPr="002916C8">
        <w:rPr>
          <w:rFonts w:ascii="Times New Roman" w:hAnsi="Times New Roman" w:cs="Times New Roman"/>
          <w:sz w:val="28"/>
          <w:szCs w:val="28"/>
        </w:rPr>
        <w:t>. Осуществление деятельности в границах полосы отвода автомобильной дороги местного значения допускается при условии, что такая деятельность (при обычных условиях ее осуществления) не повлечет за собой:</w:t>
      </w:r>
    </w:p>
    <w:p w:rsidR="002916C8" w:rsidRPr="002916C8" w:rsidRDefault="002916C8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6C8">
        <w:rPr>
          <w:rFonts w:ascii="Times New Roman" w:hAnsi="Times New Roman" w:cs="Times New Roman"/>
          <w:sz w:val="28"/>
          <w:szCs w:val="28"/>
        </w:rPr>
        <w:t>1) загрязнение полос отвода автомобильных дорог, включая выброс мусора вне специально предусмотренных для указанных целей мест;</w:t>
      </w:r>
    </w:p>
    <w:p w:rsidR="002916C8" w:rsidRPr="002916C8" w:rsidRDefault="002916C8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6C8">
        <w:rPr>
          <w:rFonts w:ascii="Times New Roman" w:hAnsi="Times New Roman" w:cs="Times New Roman"/>
          <w:sz w:val="28"/>
          <w:szCs w:val="28"/>
        </w:rPr>
        <w:t>2) использование водоотводных сооружений автомобильных дорог для стока или сброса вод;</w:t>
      </w:r>
    </w:p>
    <w:p w:rsidR="002916C8" w:rsidRPr="002916C8" w:rsidRDefault="002916C8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6C8">
        <w:rPr>
          <w:rFonts w:ascii="Times New Roman" w:hAnsi="Times New Roman" w:cs="Times New Roman"/>
          <w:sz w:val="28"/>
          <w:szCs w:val="28"/>
        </w:rPr>
        <w:t xml:space="preserve">3) выполнение в границах полос отвода автомобильных дорог, в том числе, на проезжей части автомобильных дорог, работ, связанных с </w:t>
      </w:r>
      <w:r w:rsidRPr="002916C8">
        <w:rPr>
          <w:rFonts w:ascii="Times New Roman" w:hAnsi="Times New Roman" w:cs="Times New Roman"/>
          <w:sz w:val="28"/>
          <w:szCs w:val="28"/>
        </w:rPr>
        <w:lastRenderedPageBreak/>
        <w:t>применением веществ, которые могут оказать воздействие на уменьшение сцепления колес транспортных сре</w:t>
      </w:r>
      <w:proofErr w:type="gramStart"/>
      <w:r w:rsidRPr="002916C8">
        <w:rPr>
          <w:rFonts w:ascii="Times New Roman" w:hAnsi="Times New Roman" w:cs="Times New Roman"/>
          <w:sz w:val="28"/>
          <w:szCs w:val="28"/>
        </w:rPr>
        <w:t>дств с д</w:t>
      </w:r>
      <w:proofErr w:type="gramEnd"/>
      <w:r w:rsidRPr="002916C8">
        <w:rPr>
          <w:rFonts w:ascii="Times New Roman" w:hAnsi="Times New Roman" w:cs="Times New Roman"/>
          <w:sz w:val="28"/>
          <w:szCs w:val="28"/>
        </w:rPr>
        <w:t>орожным покрытием, а также без соблюдения требований пожарной безопасности;</w:t>
      </w:r>
    </w:p>
    <w:p w:rsidR="002916C8" w:rsidRPr="002916C8" w:rsidRDefault="002916C8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6C8">
        <w:rPr>
          <w:rFonts w:ascii="Times New Roman" w:hAnsi="Times New Roman" w:cs="Times New Roman"/>
          <w:sz w:val="28"/>
          <w:szCs w:val="28"/>
        </w:rPr>
        <w:t>4) создание условий, препятствующих обеспечению безопасности дорожного движения;</w:t>
      </w:r>
    </w:p>
    <w:p w:rsidR="002916C8" w:rsidRPr="002916C8" w:rsidRDefault="002916C8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6C8">
        <w:rPr>
          <w:rFonts w:ascii="Times New Roman" w:hAnsi="Times New Roman" w:cs="Times New Roman"/>
          <w:sz w:val="28"/>
          <w:szCs w:val="28"/>
        </w:rPr>
        <w:t>5) повреждение автомобильных дорог или осуществление иных действий, наносящих ущерб автомобильным дорогам либо создающих препятствия движению транспортных средств и (или) пешеходов;</w:t>
      </w:r>
    </w:p>
    <w:p w:rsidR="002916C8" w:rsidRPr="002916C8" w:rsidRDefault="002916C8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6C8">
        <w:rPr>
          <w:rFonts w:ascii="Times New Roman" w:hAnsi="Times New Roman" w:cs="Times New Roman"/>
          <w:sz w:val="28"/>
          <w:szCs w:val="28"/>
        </w:rPr>
        <w:t>6) нарушение иных требований использования автомобильных дорог местного значения и их полос отвода, а также обеспечения их сохранности, установленных нормативными правовыми актами Российской Федерации.</w:t>
      </w:r>
    </w:p>
    <w:p w:rsidR="002916C8" w:rsidRPr="002916C8" w:rsidRDefault="003D01A3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2916C8" w:rsidRPr="002916C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916C8" w:rsidRPr="002916C8">
        <w:rPr>
          <w:rFonts w:ascii="Times New Roman" w:hAnsi="Times New Roman" w:cs="Times New Roman"/>
          <w:sz w:val="28"/>
          <w:szCs w:val="28"/>
        </w:rPr>
        <w:t>Запрещается вырубка лесных насаждений, расположенных на земельных участках в границах полос отвода автомобильных дорог местного значения, отнесенных к категории земель транспорта, за исключением случаев, когда такая деятельность осуществляется в рамках выполнения работ по ремонту и содержанию автомобильных дорог местного значения, строительству и реконструкции автомобильных дорог местного значения в соответствии с утвержденными проектами строительства, реконструкции, капитального ремонта таких автомобильных дорог.</w:t>
      </w:r>
      <w:proofErr w:type="gramEnd"/>
    </w:p>
    <w:p w:rsidR="002916C8" w:rsidRPr="002916C8" w:rsidRDefault="003D01A3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2916C8" w:rsidRPr="002916C8">
        <w:rPr>
          <w:rFonts w:ascii="Times New Roman" w:hAnsi="Times New Roman" w:cs="Times New Roman"/>
          <w:sz w:val="28"/>
          <w:szCs w:val="28"/>
        </w:rPr>
        <w:t xml:space="preserve">. В пределах полос отвода автомобильных дорог местного значения юридические и физические лица, осуществляющие строительство, реконструкцию, содержание и ремонт автомобильных дорог, имеют право производить вырубку древесной и кустарниковой растительности, ухудшающей видимость и создающей угрозу безопасности дорожного движения. Данные виды работ производятся </w:t>
      </w:r>
      <w:proofErr w:type="gramStart"/>
      <w:r w:rsidR="002916C8" w:rsidRPr="002916C8">
        <w:rPr>
          <w:rFonts w:ascii="Times New Roman" w:hAnsi="Times New Roman" w:cs="Times New Roman"/>
          <w:sz w:val="28"/>
          <w:szCs w:val="28"/>
        </w:rPr>
        <w:t xml:space="preserve">при получении порубочного билета на вырубку зеленых насаждений на территории </w:t>
      </w:r>
      <w:r w:rsidR="00411E68">
        <w:rPr>
          <w:rFonts w:ascii="Times New Roman" w:hAnsi="Times New Roman" w:cs="Times New Roman"/>
          <w:sz w:val="28"/>
          <w:szCs w:val="28"/>
        </w:rPr>
        <w:t>Полтавского</w:t>
      </w:r>
      <w:r w:rsidR="00411E68" w:rsidRPr="002916C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11E68">
        <w:rPr>
          <w:rFonts w:ascii="Times New Roman" w:hAnsi="Times New Roman" w:cs="Times New Roman"/>
          <w:sz w:val="28"/>
          <w:szCs w:val="28"/>
        </w:rPr>
        <w:t>Красноармейского</w:t>
      </w:r>
      <w:r w:rsidR="00411E68" w:rsidRPr="002916C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916C8" w:rsidRPr="002916C8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</w:t>
      </w:r>
      <w:proofErr w:type="gramEnd"/>
      <w:r w:rsidR="002916C8" w:rsidRPr="002916C8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по предоставлению муниципальной услуги </w:t>
      </w:r>
      <w:r w:rsidR="00411E68">
        <w:rPr>
          <w:rFonts w:ascii="Times New Roman" w:hAnsi="Times New Roman" w:cs="Times New Roman"/>
          <w:sz w:val="28"/>
          <w:szCs w:val="28"/>
        </w:rPr>
        <w:t>«</w:t>
      </w:r>
      <w:r w:rsidR="002916C8" w:rsidRPr="002916C8">
        <w:rPr>
          <w:rFonts w:ascii="Times New Roman" w:hAnsi="Times New Roman" w:cs="Times New Roman"/>
          <w:sz w:val="28"/>
          <w:szCs w:val="28"/>
        </w:rPr>
        <w:t xml:space="preserve">Выдача порубочного билета на территории </w:t>
      </w:r>
      <w:r w:rsidR="006412D2">
        <w:rPr>
          <w:rFonts w:ascii="Times New Roman" w:hAnsi="Times New Roman" w:cs="Times New Roman"/>
          <w:sz w:val="28"/>
          <w:szCs w:val="28"/>
        </w:rPr>
        <w:t>Полтавского</w:t>
      </w:r>
      <w:r w:rsidR="006412D2" w:rsidRPr="002916C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6412D2">
        <w:rPr>
          <w:rFonts w:ascii="Times New Roman" w:hAnsi="Times New Roman" w:cs="Times New Roman"/>
          <w:sz w:val="28"/>
          <w:szCs w:val="28"/>
        </w:rPr>
        <w:t>Красноармейского</w:t>
      </w:r>
      <w:r w:rsidR="006412D2" w:rsidRPr="002916C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11E68">
        <w:rPr>
          <w:rFonts w:ascii="Times New Roman" w:hAnsi="Times New Roman" w:cs="Times New Roman"/>
          <w:sz w:val="28"/>
          <w:szCs w:val="28"/>
        </w:rPr>
        <w:t>»</w:t>
      </w:r>
      <w:r w:rsidR="002916C8" w:rsidRPr="002916C8">
        <w:rPr>
          <w:rFonts w:ascii="Times New Roman" w:hAnsi="Times New Roman" w:cs="Times New Roman"/>
          <w:sz w:val="28"/>
          <w:szCs w:val="28"/>
        </w:rPr>
        <w:t>.</w:t>
      </w:r>
      <w:r w:rsidR="006412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16C8" w:rsidRPr="002916C8" w:rsidRDefault="003D01A3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2916C8" w:rsidRPr="002916C8">
        <w:rPr>
          <w:rFonts w:ascii="Times New Roman" w:hAnsi="Times New Roman" w:cs="Times New Roman"/>
          <w:sz w:val="28"/>
          <w:szCs w:val="28"/>
        </w:rPr>
        <w:t>. В пределах полосы отвода автомобильной дороги местного значения допускается прокладка и переустройство инженерных коммуникаций, устройство пересечений автомобильных дорог с железнодорожными путями на одном уровне, устройство пересечения или примыкания с другой автомобильной дорогой и размещение объектов дорожного сервиса.</w:t>
      </w:r>
    </w:p>
    <w:p w:rsidR="002916C8" w:rsidRPr="002916C8" w:rsidRDefault="003D01A3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2916C8" w:rsidRPr="002916C8">
        <w:rPr>
          <w:rFonts w:ascii="Times New Roman" w:hAnsi="Times New Roman" w:cs="Times New Roman"/>
          <w:sz w:val="28"/>
          <w:szCs w:val="28"/>
        </w:rPr>
        <w:t>. В границах полос отвода автомобильных дорог местного значения допускается прокладка или переустройство инженерных коммуникаций владельцами таких инженерных коммуникаций или за их счет на основании:</w:t>
      </w:r>
    </w:p>
    <w:p w:rsidR="002916C8" w:rsidRPr="002916C8" w:rsidRDefault="002916C8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6C8">
        <w:rPr>
          <w:rFonts w:ascii="Times New Roman" w:hAnsi="Times New Roman" w:cs="Times New Roman"/>
          <w:sz w:val="28"/>
          <w:szCs w:val="28"/>
        </w:rPr>
        <w:t>1) согласия владельца автомобильной дороги местного значения, выданного в письменной форме, на прокладку либо переустройство инженерных коммуникаций, содержащего обязательные для исполнения технические требования и условия, если такие прокладка либо переустройство не потребуют переустройства указанных объектов в случае реконструкции автомобильной дороги местного значения;</w:t>
      </w:r>
    </w:p>
    <w:p w:rsidR="002916C8" w:rsidRPr="002916C8" w:rsidRDefault="002916C8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16C8">
        <w:rPr>
          <w:rFonts w:ascii="Times New Roman" w:hAnsi="Times New Roman" w:cs="Times New Roman"/>
          <w:sz w:val="28"/>
          <w:szCs w:val="28"/>
        </w:rPr>
        <w:t xml:space="preserve">2) договора, согласно которому осуществляется прокладка либо переустройство инженерных коммуникаций, заключаемого владельцами таких </w:t>
      </w:r>
      <w:r w:rsidRPr="002916C8">
        <w:rPr>
          <w:rFonts w:ascii="Times New Roman" w:hAnsi="Times New Roman" w:cs="Times New Roman"/>
          <w:sz w:val="28"/>
          <w:szCs w:val="28"/>
        </w:rPr>
        <w:lastRenderedPageBreak/>
        <w:t>инженерных коммуникаций с владельцем автомобильной дороги, при условии, что если прокладка или переустройство инженерных коммуникаций в границах полосы отвода автомобильной дороги влечет за собой реконструкцию или капитальный ремонт автомобильной дороги, ее участков, такие реконструкция, капитальный ремонт осуществляются владельцами инженерных коммуникаций или за их счет;</w:t>
      </w:r>
      <w:proofErr w:type="gramEnd"/>
    </w:p>
    <w:p w:rsidR="002916C8" w:rsidRPr="002916C8" w:rsidRDefault="002916C8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6C8">
        <w:rPr>
          <w:rFonts w:ascii="Times New Roman" w:hAnsi="Times New Roman" w:cs="Times New Roman"/>
          <w:sz w:val="28"/>
          <w:szCs w:val="28"/>
        </w:rPr>
        <w:t>3) разрешения на строительство (в случае если для прокладки или переустройства таких инженерных коммуникаций требуется выдача разрешения на строительство).</w:t>
      </w:r>
    </w:p>
    <w:p w:rsidR="002916C8" w:rsidRPr="002916C8" w:rsidRDefault="003D01A3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2916C8" w:rsidRPr="002916C8">
        <w:rPr>
          <w:rFonts w:ascii="Times New Roman" w:hAnsi="Times New Roman" w:cs="Times New Roman"/>
          <w:sz w:val="28"/>
          <w:szCs w:val="28"/>
        </w:rPr>
        <w:t>. Проектирование прокладки или переустройства инженерных коммуникаций в границах полос отвода автомобильных дорог местного значения допускается на основании согласия владельца автомобильной дороги местного значения, выданного в письменной форме, на планируемое размещение таких инженерных коммуникаций, содержащего обязательные для исполнения технические требования и условия.</w:t>
      </w:r>
    </w:p>
    <w:p w:rsidR="002916C8" w:rsidRPr="002916C8" w:rsidRDefault="003D01A3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="002916C8" w:rsidRPr="002916C8">
        <w:rPr>
          <w:rFonts w:ascii="Times New Roman" w:hAnsi="Times New Roman" w:cs="Times New Roman"/>
          <w:sz w:val="28"/>
          <w:szCs w:val="28"/>
        </w:rPr>
        <w:t>. Устройство пересечений автомобильных дорог железнодорожными путями на одном уровне и на разных уровнях осуществляется в соответствии с законодательством Российской Федерации.</w:t>
      </w:r>
    </w:p>
    <w:p w:rsidR="002916C8" w:rsidRPr="002916C8" w:rsidRDefault="003D01A3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</w:t>
      </w:r>
      <w:r w:rsidR="002916C8" w:rsidRPr="002916C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916C8" w:rsidRPr="002916C8">
        <w:rPr>
          <w:rFonts w:ascii="Times New Roman" w:hAnsi="Times New Roman" w:cs="Times New Roman"/>
          <w:sz w:val="28"/>
          <w:szCs w:val="28"/>
        </w:rPr>
        <w:t>При присоединении объекта дорожного сервиса к автомобильной дороге местного значения владелец такой автомобильной дороги информирует собственников (владельцев) присоединяемых объектов о планируемых реконструкции, капитальном ремонте автомобильной дороги местного значения и о сроках осуществления таких реконструкции, капитального ремонта.</w:t>
      </w:r>
      <w:proofErr w:type="gramEnd"/>
    </w:p>
    <w:p w:rsidR="002916C8" w:rsidRPr="002916C8" w:rsidRDefault="003D01A3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="002916C8" w:rsidRPr="002916C8">
        <w:rPr>
          <w:rFonts w:ascii="Times New Roman" w:hAnsi="Times New Roman" w:cs="Times New Roman"/>
          <w:sz w:val="28"/>
          <w:szCs w:val="28"/>
        </w:rPr>
        <w:t>. Реконструкция, капитальный ремонт и ремонт примыканий объектов дорожного сервиса к автомобильным дорогам местного значения допускаются при наличии согласия, выданного в письменной форме владельцем автомобильной дороги, на выполнение указанных работ, содержащего обязательные для исполнения технические требования и условия.</w:t>
      </w:r>
    </w:p>
    <w:p w:rsidR="002916C8" w:rsidRPr="002916C8" w:rsidRDefault="003D01A3" w:rsidP="003D0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2916C8" w:rsidRPr="002916C8">
        <w:rPr>
          <w:rFonts w:ascii="Times New Roman" w:hAnsi="Times New Roman" w:cs="Times New Roman"/>
          <w:sz w:val="28"/>
          <w:szCs w:val="28"/>
        </w:rPr>
        <w:t>. В случае реконструкции автомобильной дороги местного значения переустройство объектов дорожного сервиса и (или) подъездов, съездов, примыканий к указанным объектам осуществляется владельцами таких объектов в соответствии с техническими требованиями и условиями, выдаваемыми владельцем автомобильной дороги.</w:t>
      </w:r>
    </w:p>
    <w:p w:rsidR="005D4E7D" w:rsidRPr="002916C8" w:rsidRDefault="005D4E7D" w:rsidP="00291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E7D" w:rsidRPr="002916C8" w:rsidRDefault="005D4E7D" w:rsidP="00291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1682" w:rsidRPr="005D4E7D" w:rsidRDefault="00461682" w:rsidP="005D4E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12D2" w:rsidRDefault="006412D2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ЖКХ и благоустройства</w:t>
      </w:r>
    </w:p>
    <w:p w:rsidR="007A5769" w:rsidRPr="00620618" w:rsidRDefault="006412D2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7A5769" w:rsidRPr="006206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A5769" w:rsidRPr="00620618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="007A5769" w:rsidRPr="00620618">
        <w:rPr>
          <w:rFonts w:ascii="Times New Roman" w:hAnsi="Times New Roman" w:cs="Times New Roman"/>
          <w:sz w:val="28"/>
          <w:szCs w:val="28"/>
        </w:rPr>
        <w:t xml:space="preserve"> сельского поселении </w:t>
      </w:r>
    </w:p>
    <w:p w:rsidR="007A5769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 </w:t>
      </w:r>
      <w:r w:rsidR="006412D2">
        <w:rPr>
          <w:rFonts w:ascii="Times New Roman" w:hAnsi="Times New Roman" w:cs="Times New Roman"/>
          <w:sz w:val="28"/>
          <w:szCs w:val="28"/>
        </w:rPr>
        <w:t xml:space="preserve">А. А. </w:t>
      </w:r>
      <w:proofErr w:type="spellStart"/>
      <w:r w:rsidR="006412D2">
        <w:rPr>
          <w:rFonts w:ascii="Times New Roman" w:hAnsi="Times New Roman" w:cs="Times New Roman"/>
          <w:sz w:val="28"/>
          <w:szCs w:val="28"/>
        </w:rPr>
        <w:t>Белухина</w:t>
      </w:r>
      <w:proofErr w:type="spellEnd"/>
      <w:r w:rsidRPr="0062061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A5769" w:rsidSect="00411E68">
      <w:pgSz w:w="11909" w:h="16834"/>
      <w:pgMar w:top="993" w:right="567" w:bottom="851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D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729"/>
    <w:rsid w:val="00085B58"/>
    <w:rsid w:val="00086234"/>
    <w:rsid w:val="00192309"/>
    <w:rsid w:val="002916C8"/>
    <w:rsid w:val="002B1446"/>
    <w:rsid w:val="002B4BF3"/>
    <w:rsid w:val="002B529B"/>
    <w:rsid w:val="00337D98"/>
    <w:rsid w:val="00381C05"/>
    <w:rsid w:val="003D01A3"/>
    <w:rsid w:val="00411E68"/>
    <w:rsid w:val="00461682"/>
    <w:rsid w:val="00463F13"/>
    <w:rsid w:val="005024D4"/>
    <w:rsid w:val="005D4E7D"/>
    <w:rsid w:val="00620618"/>
    <w:rsid w:val="00635EFC"/>
    <w:rsid w:val="006412D2"/>
    <w:rsid w:val="006A6386"/>
    <w:rsid w:val="00785C7C"/>
    <w:rsid w:val="007A005F"/>
    <w:rsid w:val="007A5769"/>
    <w:rsid w:val="007B7FB1"/>
    <w:rsid w:val="00827B9A"/>
    <w:rsid w:val="00902577"/>
    <w:rsid w:val="009855DB"/>
    <w:rsid w:val="00A23F37"/>
    <w:rsid w:val="00A54FD2"/>
    <w:rsid w:val="00BA3709"/>
    <w:rsid w:val="00BB1CB8"/>
    <w:rsid w:val="00C317B5"/>
    <w:rsid w:val="00C37A58"/>
    <w:rsid w:val="00CE49C0"/>
    <w:rsid w:val="00D70F86"/>
    <w:rsid w:val="00D81F77"/>
    <w:rsid w:val="00DC1E31"/>
    <w:rsid w:val="00DC6AB3"/>
    <w:rsid w:val="00E508BC"/>
    <w:rsid w:val="00EC54DF"/>
    <w:rsid w:val="00ED5F5D"/>
    <w:rsid w:val="00F14729"/>
    <w:rsid w:val="00F5237F"/>
    <w:rsid w:val="00F94178"/>
    <w:rsid w:val="00F944A6"/>
    <w:rsid w:val="00FD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028D3-456E-4A52-A8AE-911143FD1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1758</Words>
  <Characters>10022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Urist</cp:lastModifiedBy>
  <cp:revision>2</cp:revision>
  <cp:lastPrinted>2021-12-23T06:58:00Z</cp:lastPrinted>
  <dcterms:created xsi:type="dcterms:W3CDTF">2021-12-23T07:55:00Z</dcterms:created>
  <dcterms:modified xsi:type="dcterms:W3CDTF">2021-12-23T07:55:00Z</dcterms:modified>
</cp:coreProperties>
</file>